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0AF18" w14:textId="77777777" w:rsidR="009B27C9" w:rsidRDefault="009B27C9">
      <w:pPr>
        <w:autoSpaceDE w:val="0"/>
        <w:autoSpaceDN w:val="0"/>
        <w:spacing w:after="78" w:line="220" w:lineRule="exact"/>
      </w:pPr>
    </w:p>
    <w:p w14:paraId="0B9A0650" w14:textId="77777777" w:rsidR="009B27C9" w:rsidRPr="00285C0F" w:rsidRDefault="00000000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2EF0E655" w14:textId="77777777" w:rsidR="009B27C9" w:rsidRPr="00285C0F" w:rsidRDefault="00000000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14:paraId="6AC1185A" w14:textId="7DBDA46F" w:rsidR="009B27C9" w:rsidRPr="00285C0F" w:rsidRDefault="00000000">
      <w:pPr>
        <w:autoSpaceDE w:val="0"/>
        <w:autoSpaceDN w:val="0"/>
        <w:spacing w:before="670" w:after="0" w:line="230" w:lineRule="auto"/>
        <w:ind w:right="274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285C0F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>
        <w:rPr>
          <w:rFonts w:ascii="Times New Roman" w:eastAsia="Times New Roman" w:hAnsi="Times New Roman"/>
          <w:color w:val="000000"/>
          <w:sz w:val="24"/>
        </w:rPr>
        <w:t xml:space="preserve">МР Кизилюртовский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район</w:t>
      </w:r>
      <w:proofErr w:type="spellEnd"/>
      <w:r w:rsidR="00285C0F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14:paraId="0CD02DDC" w14:textId="77777777" w:rsidR="009B27C9" w:rsidRDefault="00000000">
      <w:pPr>
        <w:autoSpaceDE w:val="0"/>
        <w:autoSpaceDN w:val="0"/>
        <w:spacing w:before="670" w:after="1376" w:line="230" w:lineRule="auto"/>
        <w:ind w:right="313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"Новочиркейская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400"/>
      </w:tblGrid>
      <w:tr w:rsidR="009B27C9" w14:paraId="0C48F3CA" w14:textId="77777777">
        <w:trPr>
          <w:trHeight w:hRule="exact" w:val="274"/>
        </w:trPr>
        <w:tc>
          <w:tcPr>
            <w:tcW w:w="3082" w:type="dxa"/>
            <w:tcMar>
              <w:left w:w="0" w:type="dxa"/>
              <w:right w:w="0" w:type="dxa"/>
            </w:tcMar>
          </w:tcPr>
          <w:p w14:paraId="297BF963" w14:textId="77777777" w:rsidR="009B27C9" w:rsidRDefault="00000000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14:paraId="141B01BE" w14:textId="77777777" w:rsidR="009B27C9" w:rsidRDefault="00000000">
            <w:pPr>
              <w:autoSpaceDE w:val="0"/>
              <w:autoSpaceDN w:val="0"/>
              <w:spacing w:before="4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14:paraId="6B1E8108" w14:textId="77777777" w:rsidR="009B27C9" w:rsidRDefault="00000000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9B27C9" w14:paraId="78C40847" w14:textId="77777777">
        <w:trPr>
          <w:trHeight w:hRule="exact" w:val="200"/>
        </w:trPr>
        <w:tc>
          <w:tcPr>
            <w:tcW w:w="3082" w:type="dxa"/>
            <w:tcMar>
              <w:left w:w="0" w:type="dxa"/>
              <w:right w:w="0" w:type="dxa"/>
            </w:tcMar>
          </w:tcPr>
          <w:p w14:paraId="65BD44CD" w14:textId="77777777" w:rsidR="009B27C9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14:paraId="2905640F" w14:textId="77777777" w:rsidR="009B27C9" w:rsidRDefault="00000000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14:paraId="4EDC6964" w14:textId="77777777" w:rsidR="009B27C9" w:rsidRDefault="00000000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Директор </w:t>
            </w:r>
          </w:p>
        </w:tc>
      </w:tr>
      <w:tr w:rsidR="009B27C9" w14:paraId="0B7C4D46" w14:textId="77777777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14:paraId="137E7BAA" w14:textId="77777777" w:rsidR="009B27C9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учителей 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14:paraId="765AE393" w14:textId="77777777" w:rsidR="009B27C9" w:rsidRDefault="00000000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400" w:type="dxa"/>
            <w:vMerge w:val="restart"/>
            <w:tcMar>
              <w:left w:w="0" w:type="dxa"/>
              <w:right w:w="0" w:type="dxa"/>
            </w:tcMar>
          </w:tcPr>
          <w:p w14:paraId="17D96ECC" w14:textId="77777777" w:rsidR="009B27C9" w:rsidRDefault="00000000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 .У.И.</w:t>
            </w:r>
          </w:p>
        </w:tc>
      </w:tr>
      <w:tr w:rsidR="009B27C9" w14:paraId="66C0D93D" w14:textId="77777777">
        <w:trPr>
          <w:trHeight w:hRule="exact" w:val="116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14:paraId="3AAD1CA5" w14:textId="77777777" w:rsidR="009B27C9" w:rsidRDefault="00000000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З.М.</w:t>
            </w:r>
          </w:p>
        </w:tc>
        <w:tc>
          <w:tcPr>
            <w:tcW w:w="3427" w:type="dxa"/>
            <w:vMerge/>
          </w:tcPr>
          <w:p w14:paraId="1E30B1D9" w14:textId="77777777" w:rsidR="009B27C9" w:rsidRDefault="009B27C9"/>
        </w:tc>
        <w:tc>
          <w:tcPr>
            <w:tcW w:w="3427" w:type="dxa"/>
            <w:vMerge/>
          </w:tcPr>
          <w:p w14:paraId="4D238562" w14:textId="77777777" w:rsidR="009B27C9" w:rsidRDefault="009B27C9"/>
        </w:tc>
      </w:tr>
      <w:tr w:rsidR="009B27C9" w14:paraId="503CA60C" w14:textId="77777777">
        <w:trPr>
          <w:trHeight w:hRule="exact" w:val="304"/>
        </w:trPr>
        <w:tc>
          <w:tcPr>
            <w:tcW w:w="3427" w:type="dxa"/>
            <w:vMerge/>
          </w:tcPr>
          <w:p w14:paraId="0F5AF4CC" w14:textId="77777777" w:rsidR="009B27C9" w:rsidRDefault="009B27C9"/>
        </w:tc>
        <w:tc>
          <w:tcPr>
            <w:tcW w:w="3540" w:type="dxa"/>
            <w:tcMar>
              <w:left w:w="0" w:type="dxa"/>
              <w:right w:w="0" w:type="dxa"/>
            </w:tcMar>
          </w:tcPr>
          <w:p w14:paraId="2F6DDE59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14:paraId="24F7C491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9B27C9" w14:paraId="601E20B9" w14:textId="77777777">
        <w:trPr>
          <w:trHeight w:hRule="exact" w:val="300"/>
        </w:trPr>
        <w:tc>
          <w:tcPr>
            <w:tcW w:w="3082" w:type="dxa"/>
            <w:tcMar>
              <w:left w:w="0" w:type="dxa"/>
              <w:right w:w="0" w:type="dxa"/>
            </w:tcMar>
          </w:tcPr>
          <w:p w14:paraId="41BAFD1D" w14:textId="77777777" w:rsidR="009B27C9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14:paraId="3D8D2ACF" w14:textId="77777777" w:rsidR="009B27C9" w:rsidRDefault="00000000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400" w:type="dxa"/>
            <w:vMerge w:val="restart"/>
            <w:tcMar>
              <w:left w:w="0" w:type="dxa"/>
              <w:right w:w="0" w:type="dxa"/>
            </w:tcMar>
          </w:tcPr>
          <w:p w14:paraId="6BB028E7" w14:textId="77777777" w:rsidR="009B27C9" w:rsidRDefault="00000000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9B27C9" w14:paraId="1BBD6463" w14:textId="77777777">
        <w:trPr>
          <w:trHeight w:hRule="exact" w:val="384"/>
        </w:trPr>
        <w:tc>
          <w:tcPr>
            <w:tcW w:w="3082" w:type="dxa"/>
            <w:tcMar>
              <w:left w:w="0" w:type="dxa"/>
              <w:right w:w="0" w:type="dxa"/>
            </w:tcMar>
          </w:tcPr>
          <w:p w14:paraId="7EDA4E51" w14:textId="77777777" w:rsidR="009B27C9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27" w:type="dxa"/>
            <w:vMerge/>
          </w:tcPr>
          <w:p w14:paraId="17FB75F6" w14:textId="77777777" w:rsidR="009B27C9" w:rsidRDefault="009B27C9"/>
        </w:tc>
        <w:tc>
          <w:tcPr>
            <w:tcW w:w="3427" w:type="dxa"/>
            <w:vMerge/>
          </w:tcPr>
          <w:p w14:paraId="24E90DA6" w14:textId="77777777" w:rsidR="009B27C9" w:rsidRDefault="009B27C9"/>
        </w:tc>
      </w:tr>
    </w:tbl>
    <w:p w14:paraId="4BC0DD97" w14:textId="77777777" w:rsidR="009B27C9" w:rsidRDefault="00000000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14:paraId="4101C977" w14:textId="77777777" w:rsidR="009B27C9" w:rsidRDefault="00000000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2413855)</w:t>
      </w:r>
    </w:p>
    <w:p w14:paraId="7C9AAB60" w14:textId="77777777" w:rsidR="009B27C9" w:rsidRDefault="00000000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14:paraId="54AD7736" w14:textId="77777777" w:rsidR="009B27C9" w:rsidRDefault="00000000">
      <w:pPr>
        <w:autoSpaceDE w:val="0"/>
        <w:autoSpaceDN w:val="0"/>
        <w:spacing w:before="70" w:after="0" w:line="230" w:lineRule="auto"/>
        <w:ind w:right="3770"/>
        <w:jc w:val="right"/>
      </w:pPr>
      <w:r>
        <w:rPr>
          <w:rFonts w:ascii="Times New Roman" w:eastAsia="Times New Roman" w:hAnsi="Times New Roman"/>
          <w:color w:val="000000"/>
          <w:sz w:val="24"/>
        </w:rPr>
        <w:t>«Литературное чтение»</w:t>
      </w:r>
    </w:p>
    <w:p w14:paraId="1DC33DD8" w14:textId="77777777" w:rsidR="009B27C9" w:rsidRDefault="00000000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14:paraId="6628382C" w14:textId="77777777" w:rsidR="009B27C9" w:rsidRDefault="00000000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14:paraId="2FFFCC5F" w14:textId="77777777" w:rsidR="009B27C9" w:rsidRDefault="00000000">
      <w:pPr>
        <w:autoSpaceDE w:val="0"/>
        <w:autoSpaceDN w:val="0"/>
        <w:spacing w:before="2112" w:after="0" w:line="230" w:lineRule="auto"/>
        <w:ind w:right="2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Гамзатова Зухра Багаудиновна</w:t>
      </w:r>
    </w:p>
    <w:p w14:paraId="035030EE" w14:textId="77777777" w:rsidR="009B27C9" w:rsidRDefault="00000000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14:paraId="3671DAD3" w14:textId="77777777" w:rsidR="009B27C9" w:rsidRDefault="009B27C9">
      <w:pPr>
        <w:sectPr w:rsidR="009B27C9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</w:p>
    <w:p w14:paraId="48E4AB9E" w14:textId="77777777" w:rsidR="009B27C9" w:rsidRDefault="009B27C9">
      <w:pPr>
        <w:autoSpaceDE w:val="0"/>
        <w:autoSpaceDN w:val="0"/>
        <w:spacing w:after="78" w:line="220" w:lineRule="exact"/>
      </w:pPr>
    </w:p>
    <w:p w14:paraId="0798AA83" w14:textId="77777777" w:rsidR="009B27C9" w:rsidRDefault="00000000">
      <w:pPr>
        <w:autoSpaceDE w:val="0"/>
        <w:autoSpaceDN w:val="0"/>
        <w:spacing w:after="0" w:line="230" w:lineRule="auto"/>
        <w:ind w:right="3426"/>
        <w:jc w:val="right"/>
      </w:pPr>
      <w:r>
        <w:rPr>
          <w:rFonts w:ascii="Times New Roman" w:eastAsia="Times New Roman" w:hAnsi="Times New Roman"/>
          <w:color w:val="000000"/>
          <w:sz w:val="24"/>
        </w:rPr>
        <w:t>Новый Чиркей 2022</w:t>
      </w:r>
    </w:p>
    <w:p w14:paraId="06D21C77" w14:textId="77777777" w:rsidR="009B27C9" w:rsidRDefault="009B27C9">
      <w:pPr>
        <w:sectPr w:rsidR="009B27C9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459AAF89" w14:textId="77777777" w:rsidR="009B27C9" w:rsidRDefault="009B27C9">
      <w:pPr>
        <w:autoSpaceDE w:val="0"/>
        <w:autoSpaceDN w:val="0"/>
        <w:spacing w:after="78" w:line="220" w:lineRule="exact"/>
      </w:pPr>
    </w:p>
    <w:p w14:paraId="5A4CFE59" w14:textId="77777777" w:rsidR="009B27C9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14:paraId="56C68588" w14:textId="77777777" w:rsidR="009B27C9" w:rsidRPr="00285C0F" w:rsidRDefault="00000000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чтение»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</w:p>
    <w:p w14:paraId="18FD8D26" w14:textId="77777777" w:rsidR="009B27C9" w:rsidRPr="00285C0F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"ЛИТЕРАТУРНОЕ ЧТЕНИЕ"</w:t>
      </w:r>
    </w:p>
    <w:p w14:paraId="521C9D02" w14:textId="77777777" w:rsidR="009B27C9" w:rsidRPr="00285C0F" w:rsidRDefault="00000000">
      <w:pPr>
        <w:autoSpaceDE w:val="0"/>
        <w:autoSpaceDN w:val="0"/>
        <w:spacing w:before="192" w:after="0" w:line="286" w:lineRule="auto"/>
        <w:ind w:right="144" w:firstLine="18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2EC02407" w14:textId="77777777" w:rsidR="009B27C9" w:rsidRPr="00285C0F" w:rsidRDefault="0000000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14:paraId="1C32F344" w14:textId="77777777" w:rsidR="009B27C9" w:rsidRPr="00285C0F" w:rsidRDefault="00000000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основу отбора произведений положены </w:t>
      </w:r>
      <w:proofErr w:type="spellStart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общедидактические</w:t>
      </w:r>
      <w:proofErr w:type="spellEnd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обучения: 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</w:t>
      </w:r>
      <w:proofErr w:type="gramStart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литературной  грамотности</w:t>
      </w:r>
      <w:proofErr w:type="gramEnd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 младшего  школьника,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14:paraId="69AB3F8F" w14:textId="77777777" w:rsidR="009B27C9" w:rsidRPr="00285C0F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14:paraId="69B23234" w14:textId="77777777" w:rsidR="009B27C9" w:rsidRPr="00285C0F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743CEC40" w14:textId="77777777" w:rsidR="009B27C9" w:rsidRPr="00285C0F" w:rsidRDefault="0000000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proofErr w:type="gramStart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Освоение  программы</w:t>
      </w:r>
      <w:proofErr w:type="gramEnd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 по  предмету  «Литературное  чтение» в 1 классе начинается вводным интегрированным курсом «Обучение грамоте» (180 ч.: 100 ч. предмета «Русский язык» и 80 ч. предмета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в 1 классе отводится не менее 10 учебных недель, суммарно 132 часа</w:t>
      </w:r>
    </w:p>
    <w:p w14:paraId="60403AA6" w14:textId="77777777" w:rsidR="009B27C9" w:rsidRPr="00285C0F" w:rsidRDefault="009B27C9">
      <w:pPr>
        <w:rPr>
          <w:lang w:val="ru-RU"/>
        </w:rPr>
        <w:sectPr w:rsidR="009B27C9" w:rsidRPr="00285C0F">
          <w:pgSz w:w="11900" w:h="16840"/>
          <w:pgMar w:top="298" w:right="650" w:bottom="50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B16E59F" w14:textId="77777777" w:rsidR="009B27C9" w:rsidRPr="00285C0F" w:rsidRDefault="009B27C9">
      <w:pPr>
        <w:autoSpaceDE w:val="0"/>
        <w:autoSpaceDN w:val="0"/>
        <w:spacing w:after="78" w:line="220" w:lineRule="exact"/>
        <w:rPr>
          <w:lang w:val="ru-RU"/>
        </w:rPr>
      </w:pPr>
    </w:p>
    <w:p w14:paraId="5873CD24" w14:textId="77777777" w:rsidR="009B27C9" w:rsidRPr="00285C0F" w:rsidRDefault="0000000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"ЛИТЕРАТУРНОЕ ЧТЕНИЕ"</w:t>
      </w:r>
    </w:p>
    <w:p w14:paraId="6D91C9BF" w14:textId="77777777" w:rsidR="009B27C9" w:rsidRPr="00285C0F" w:rsidRDefault="00000000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сформированность предметных и универсальных действий в процессе изучения </w:t>
      </w:r>
      <w:proofErr w:type="spellStart"/>
      <w:proofErr w:type="gramStart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предмета«</w:t>
      </w:r>
      <w:proofErr w:type="gramEnd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Литературное</w:t>
      </w:r>
      <w:proofErr w:type="spellEnd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 станут фундаментом обучения в основном звене школы, а также будут востребованы в жизни.</w:t>
      </w:r>
    </w:p>
    <w:p w14:paraId="0CF5A544" w14:textId="77777777" w:rsidR="009B27C9" w:rsidRPr="00285C0F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14:paraId="46D1E55D" w14:textId="77777777" w:rsidR="009B27C9" w:rsidRPr="00285C0F" w:rsidRDefault="00000000">
      <w:pPr>
        <w:autoSpaceDE w:val="0"/>
        <w:autoSpaceDN w:val="0"/>
        <w:spacing w:before="180" w:after="0" w:line="262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7D58FB72" w14:textId="77777777" w:rsidR="009B27C9" w:rsidRPr="00285C0F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14:paraId="59B33C5F" w14:textId="77777777" w:rsidR="009B27C9" w:rsidRPr="00285C0F" w:rsidRDefault="00000000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4C20015F" w14:textId="77777777" w:rsidR="009B27C9" w:rsidRPr="00285C0F" w:rsidRDefault="0000000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02E172D5" w14:textId="77777777" w:rsidR="009B27C9" w:rsidRPr="00285C0F" w:rsidRDefault="00000000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</w:p>
    <w:p w14:paraId="1DFEF646" w14:textId="77777777" w:rsidR="009B27C9" w:rsidRPr="00285C0F" w:rsidRDefault="0000000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14:paraId="593AAB4E" w14:textId="77777777" w:rsidR="009B27C9" w:rsidRPr="00285C0F" w:rsidRDefault="009B27C9">
      <w:pPr>
        <w:rPr>
          <w:lang w:val="ru-RU"/>
        </w:rPr>
        <w:sectPr w:rsidR="009B27C9" w:rsidRPr="00285C0F">
          <w:pgSz w:w="11900" w:h="16840"/>
          <w:pgMar w:top="298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</w:p>
    <w:p w14:paraId="3ACAB1F1" w14:textId="77777777" w:rsidR="009B27C9" w:rsidRPr="00285C0F" w:rsidRDefault="009B27C9">
      <w:pPr>
        <w:autoSpaceDE w:val="0"/>
        <w:autoSpaceDN w:val="0"/>
        <w:spacing w:after="78" w:line="220" w:lineRule="exact"/>
        <w:rPr>
          <w:lang w:val="ru-RU"/>
        </w:rPr>
      </w:pPr>
    </w:p>
    <w:p w14:paraId="0D1945E4" w14:textId="77777777" w:rsidR="009B27C9" w:rsidRPr="00285C0F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1D9AFF6A" w14:textId="77777777" w:rsidR="009B27C9" w:rsidRPr="00285C0F" w:rsidRDefault="00000000">
      <w:pPr>
        <w:autoSpaceDE w:val="0"/>
        <w:autoSpaceDN w:val="0"/>
        <w:spacing w:before="346" w:after="0" w:line="286" w:lineRule="auto"/>
        <w:ind w:right="432" w:firstLine="180"/>
        <w:rPr>
          <w:lang w:val="ru-RU"/>
        </w:rPr>
      </w:pPr>
      <w:r w:rsidRPr="00285C0F">
        <w:rPr>
          <w:rFonts w:ascii="Times New Roman" w:eastAsia="Times New Roman" w:hAnsi="Times New Roman"/>
          <w:i/>
          <w:color w:val="000000"/>
          <w:sz w:val="24"/>
          <w:lang w:val="ru-RU"/>
        </w:rPr>
        <w:t>Сказка фольклорная (народная) и литературная (авторская).</w:t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14:paraId="5E455934" w14:textId="77777777" w:rsidR="009B27C9" w:rsidRPr="00285C0F" w:rsidRDefault="00000000">
      <w:pPr>
        <w:autoSpaceDE w:val="0"/>
        <w:autoSpaceDN w:val="0"/>
        <w:spacing w:before="192" w:after="0"/>
        <w:ind w:right="144" w:firstLine="180"/>
        <w:rPr>
          <w:lang w:val="ru-RU"/>
        </w:rPr>
      </w:pPr>
      <w:r w:rsidRPr="00285C0F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детях и для детей.</w:t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 Произведения одной темы, но разных жанров: рассказ, стихотворение, сказка (общее </w:t>
      </w:r>
      <w:proofErr w:type="gramStart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представление  на</w:t>
      </w:r>
      <w:proofErr w:type="gramEnd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  примере   не   менее   шести   произведений К. Д. Ушинского, Л. Н.</w:t>
      </w:r>
    </w:p>
    <w:p w14:paraId="257BF59C" w14:textId="77777777" w:rsidR="009B27C9" w:rsidRPr="00285C0F" w:rsidRDefault="00000000">
      <w:pPr>
        <w:autoSpaceDE w:val="0"/>
        <w:autoSpaceDN w:val="0"/>
        <w:spacing w:before="70" w:after="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Толстого, В. Г. Сутеева, Е. А. Пермяка, В. А. Осеевой, А. Л. Барто,  Ю. И. Ермолаева,  Р. С. Сефа, С. В. Михалкова, В. Д. Берестова, В. Ю. Драгунского и др.).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14:paraId="1F8A33B8" w14:textId="77777777" w:rsidR="009B27C9" w:rsidRPr="00285C0F" w:rsidRDefault="00000000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285C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Произведения о родной природе. </w:t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Восприятие и самостоятельное чтение поэтических произведений о природе (на примере трёх-четырёх    доступных    произведений    А. С. Пушкина, Ф. И. Тютчева, А. К. Толстого, С. А. Есенина, А. Н. Плещеева, Е. А. Баратынского, И. С. Никитина, Е. Ф. Трутневой, А.</w:t>
      </w:r>
    </w:p>
    <w:p w14:paraId="13EEEFB7" w14:textId="77777777" w:rsidR="009B27C9" w:rsidRPr="00285C0F" w:rsidRDefault="00000000">
      <w:pPr>
        <w:autoSpaceDE w:val="0"/>
        <w:autoSpaceDN w:val="0"/>
        <w:spacing w:before="70" w:after="0" w:line="283" w:lineRule="auto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Л. Барто,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14:paraId="506EF91A" w14:textId="77777777" w:rsidR="009B27C9" w:rsidRPr="00285C0F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85C0F">
        <w:rPr>
          <w:rFonts w:ascii="Times New Roman" w:eastAsia="Times New Roman" w:hAnsi="Times New Roman"/>
          <w:i/>
          <w:color w:val="000000"/>
          <w:sz w:val="24"/>
          <w:lang w:val="ru-RU"/>
        </w:rPr>
        <w:t>Устное народное творчество — малые фольклорные жанры</w:t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шести произведений).</w:t>
      </w:r>
    </w:p>
    <w:p w14:paraId="4C572812" w14:textId="77777777" w:rsidR="009B27C9" w:rsidRPr="00285C0F" w:rsidRDefault="00000000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Многообразие малых жанров устного народного творчества: потешка, загадка, пословица, их назначение (веселить, потешать, играть, поучать). Особенности разных малых фольклорных жанров.</w:t>
      </w:r>
    </w:p>
    <w:p w14:paraId="46A91B45" w14:textId="77777777" w:rsidR="009B27C9" w:rsidRPr="00285C0F" w:rsidRDefault="00000000">
      <w:pPr>
        <w:autoSpaceDE w:val="0"/>
        <w:autoSpaceDN w:val="0"/>
        <w:spacing w:before="72" w:after="0" w:line="271" w:lineRule="auto"/>
        <w:ind w:right="288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Потешка — игровой народный фольклор. Загадки — средство воспитания живости ума,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сообразительности. Пословицы — проявление народной мудрости, средство воспитания понимания жизненных правил.</w:t>
      </w:r>
    </w:p>
    <w:p w14:paraId="60881303" w14:textId="77777777" w:rsidR="009B27C9" w:rsidRPr="00285C0F" w:rsidRDefault="00000000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братьях наших меньших</w:t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(трёх-четырёх авторов по выбору). Животные — герои произведений. Цель и назначение произведений о взаимоотношениях человека и животных —воспитание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 </w:t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нравственно-этических понятий: любовь и забота о животных.</w:t>
      </w:r>
    </w:p>
    <w:p w14:paraId="5F4E37F9" w14:textId="77777777" w:rsidR="009B27C9" w:rsidRPr="00285C0F" w:rsidRDefault="00000000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маме.</w:t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и самостоятельное чтение разножанровых произведений о маме (не менее одного автора по выбору, на примере доступных произведений Е. А. Благининой, А. Л.</w:t>
      </w:r>
    </w:p>
    <w:p w14:paraId="56C63C26" w14:textId="77777777" w:rsidR="009B27C9" w:rsidRPr="00285C0F" w:rsidRDefault="00000000">
      <w:pPr>
        <w:autoSpaceDE w:val="0"/>
        <w:autoSpaceDN w:val="0"/>
        <w:spacing w:before="70" w:after="0" w:line="271" w:lineRule="auto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Барто, Н. Н. </w:t>
      </w:r>
      <w:proofErr w:type="spellStart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Бромлей</w:t>
      </w:r>
      <w:proofErr w:type="spellEnd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, А. В. Митяева, В. Д. Берестова, Э. Э. Мошковской, Г. П. Виеру, Р. С. Сефа и др.).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14:paraId="0DFE5ED7" w14:textId="77777777" w:rsidR="009B27C9" w:rsidRPr="00285C0F" w:rsidRDefault="009B27C9">
      <w:pPr>
        <w:rPr>
          <w:lang w:val="ru-RU"/>
        </w:rPr>
        <w:sectPr w:rsidR="009B27C9" w:rsidRPr="00285C0F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2891A32" w14:textId="77777777" w:rsidR="009B27C9" w:rsidRPr="00285C0F" w:rsidRDefault="009B27C9">
      <w:pPr>
        <w:autoSpaceDE w:val="0"/>
        <w:autoSpaceDN w:val="0"/>
        <w:spacing w:after="120" w:line="220" w:lineRule="exact"/>
        <w:rPr>
          <w:lang w:val="ru-RU"/>
        </w:rPr>
      </w:pPr>
    </w:p>
    <w:p w14:paraId="10BEE3EE" w14:textId="77777777" w:rsidR="009B27C9" w:rsidRPr="00285C0F" w:rsidRDefault="00000000">
      <w:pPr>
        <w:autoSpaceDE w:val="0"/>
        <w:autoSpaceDN w:val="0"/>
        <w:spacing w:after="0"/>
        <w:ind w:firstLine="180"/>
        <w:rPr>
          <w:lang w:val="ru-RU"/>
        </w:rPr>
      </w:pPr>
      <w:r w:rsidRPr="00285C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Фольклорные и авторские произведения о чудесах и фантазии (не менее трёх произведений). </w:t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14:paraId="063AED5E" w14:textId="77777777" w:rsidR="009B27C9" w:rsidRPr="00285C0F" w:rsidRDefault="00000000">
      <w:pPr>
        <w:autoSpaceDE w:val="0"/>
        <w:autoSpaceDN w:val="0"/>
        <w:spacing w:before="190" w:after="0" w:line="271" w:lineRule="auto"/>
        <w:ind w:right="288" w:firstLine="180"/>
        <w:rPr>
          <w:lang w:val="ru-RU"/>
        </w:rPr>
      </w:pPr>
      <w:r w:rsidRPr="00285C0F">
        <w:rPr>
          <w:rFonts w:ascii="Times New Roman" w:eastAsia="Times New Roman" w:hAnsi="Times New Roman"/>
          <w:i/>
          <w:color w:val="000000"/>
          <w:sz w:val="24"/>
          <w:lang w:val="ru-RU"/>
        </w:rPr>
        <w:t>Библиографическая культура</w:t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(работа с детской книгой). Представление о том, что книга —источник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14:paraId="1DB0E2B4" w14:textId="77777777" w:rsidR="009B27C9" w:rsidRPr="00285C0F" w:rsidRDefault="009B27C9">
      <w:pPr>
        <w:rPr>
          <w:lang w:val="ru-RU"/>
        </w:rPr>
        <w:sectPr w:rsidR="009B27C9" w:rsidRPr="00285C0F">
          <w:pgSz w:w="11900" w:h="16840"/>
          <w:pgMar w:top="340" w:right="836" w:bottom="1440" w:left="666" w:header="720" w:footer="720" w:gutter="0"/>
          <w:cols w:space="720" w:equalWidth="0">
            <w:col w:w="10398" w:space="0"/>
          </w:cols>
          <w:docGrid w:linePitch="360"/>
        </w:sectPr>
      </w:pPr>
    </w:p>
    <w:p w14:paraId="25F5C5AB" w14:textId="77777777" w:rsidR="009B27C9" w:rsidRPr="00285C0F" w:rsidRDefault="009B27C9">
      <w:pPr>
        <w:autoSpaceDE w:val="0"/>
        <w:autoSpaceDN w:val="0"/>
        <w:spacing w:after="78" w:line="220" w:lineRule="exact"/>
        <w:rPr>
          <w:lang w:val="ru-RU"/>
        </w:rPr>
      </w:pPr>
    </w:p>
    <w:p w14:paraId="60AD0663" w14:textId="77777777" w:rsidR="009B27C9" w:rsidRPr="00285C0F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68DAF8ED" w14:textId="77777777" w:rsidR="009B27C9" w:rsidRPr="00285C0F" w:rsidRDefault="00000000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Изучение литературного чтения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338C8AB1" w14:textId="77777777" w:rsidR="009B27C9" w:rsidRPr="00285C0F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31B1860A" w14:textId="77777777" w:rsidR="009B27C9" w:rsidRPr="00285C0F" w:rsidRDefault="00000000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</w:t>
      </w:r>
      <w:proofErr w:type="spellStart"/>
      <w:proofErr w:type="gramStart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чтение»отражают</w:t>
      </w:r>
      <w:proofErr w:type="spellEnd"/>
      <w:proofErr w:type="gramEnd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026FEA07" w14:textId="77777777" w:rsidR="009B27C9" w:rsidRPr="00285C0F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14:paraId="1A71D175" w14:textId="77777777" w:rsidR="009B27C9" w:rsidRPr="00285C0F" w:rsidRDefault="00000000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1B7D30DA" w14:textId="77777777" w:rsidR="009B27C9" w:rsidRPr="00285C0F" w:rsidRDefault="00000000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2CC7E048" w14:textId="77777777" w:rsidR="009B27C9" w:rsidRPr="00285C0F" w:rsidRDefault="00000000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0AF3EFC5" w14:textId="77777777" w:rsidR="009B27C9" w:rsidRPr="00285C0F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14:paraId="4B42023A" w14:textId="77777777" w:rsidR="009B27C9" w:rsidRPr="00285C0F" w:rsidRDefault="00000000">
      <w:pPr>
        <w:autoSpaceDE w:val="0"/>
        <w:autoSpaceDN w:val="0"/>
        <w:spacing w:before="178" w:after="0"/>
        <w:ind w:left="420" w:right="7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3E5C449C" w14:textId="77777777" w:rsidR="009B27C9" w:rsidRPr="00285C0F" w:rsidRDefault="00000000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74C0F0D5" w14:textId="77777777" w:rsidR="009B27C9" w:rsidRPr="00285C0F" w:rsidRDefault="00000000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28E40541" w14:textId="77777777" w:rsidR="009B27C9" w:rsidRPr="00285C0F" w:rsidRDefault="0000000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14:paraId="4EAA5B6A" w14:textId="77777777" w:rsidR="009B27C9" w:rsidRPr="00285C0F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14:paraId="7881D250" w14:textId="77777777" w:rsidR="009B27C9" w:rsidRPr="00285C0F" w:rsidRDefault="00000000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276E3AFA" w14:textId="77777777" w:rsidR="009B27C9" w:rsidRPr="00285C0F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приобретение  эстетического</w:t>
      </w:r>
      <w:proofErr w:type="gramEnd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 опыта  слушания,  чтения и эмоционально-эстетической оценки</w:t>
      </w:r>
    </w:p>
    <w:p w14:paraId="4AD962A9" w14:textId="77777777" w:rsidR="009B27C9" w:rsidRPr="00285C0F" w:rsidRDefault="009B27C9">
      <w:pPr>
        <w:rPr>
          <w:lang w:val="ru-RU"/>
        </w:rPr>
        <w:sectPr w:rsidR="009B27C9" w:rsidRPr="00285C0F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0AABF12" w14:textId="77777777" w:rsidR="009B27C9" w:rsidRPr="00285C0F" w:rsidRDefault="009B27C9">
      <w:pPr>
        <w:autoSpaceDE w:val="0"/>
        <w:autoSpaceDN w:val="0"/>
        <w:spacing w:after="66" w:line="220" w:lineRule="exact"/>
        <w:rPr>
          <w:lang w:val="ru-RU"/>
        </w:rPr>
      </w:pPr>
    </w:p>
    <w:p w14:paraId="0170C892" w14:textId="77777777" w:rsidR="009B27C9" w:rsidRPr="00285C0F" w:rsidRDefault="00000000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14:paraId="5ECB30E6" w14:textId="77777777" w:rsidR="009B27C9" w:rsidRPr="00285C0F" w:rsidRDefault="00000000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14:paraId="341FD9AC" w14:textId="77777777" w:rsidR="009B27C9" w:rsidRPr="00285C0F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14:paraId="44EE72ED" w14:textId="77777777" w:rsidR="009B27C9" w:rsidRPr="00285C0F" w:rsidRDefault="00000000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</w:t>
      </w:r>
      <w:proofErr w:type="gramStart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правил  здорового</w:t>
      </w:r>
      <w:proofErr w:type="gramEnd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 и  безопасного  (для  себя и других людей) образа жизни в окружающей среде (в том числе информационной);</w:t>
      </w:r>
    </w:p>
    <w:p w14:paraId="0ABBC6F7" w14:textId="77777777" w:rsidR="009B27C9" w:rsidRPr="00285C0F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14:paraId="60CCB58A" w14:textId="77777777" w:rsidR="009B27C9" w:rsidRPr="00285C0F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14:paraId="285D57BC" w14:textId="77777777" w:rsidR="009B27C9" w:rsidRPr="00285C0F" w:rsidRDefault="00000000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1FFB90A7" w14:textId="77777777" w:rsidR="009B27C9" w:rsidRPr="00285C0F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14:paraId="10E929D7" w14:textId="77777777" w:rsidR="009B27C9" w:rsidRPr="00285C0F" w:rsidRDefault="0000000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5BF6E868" w14:textId="77777777" w:rsidR="009B27C9" w:rsidRPr="00285C0F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вред.</w:t>
      </w:r>
    </w:p>
    <w:p w14:paraId="2A3ECCAD" w14:textId="77777777" w:rsidR="009B27C9" w:rsidRPr="00285C0F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14:paraId="463EDC18" w14:textId="77777777" w:rsidR="009B27C9" w:rsidRPr="00285C0F" w:rsidRDefault="00000000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748E56FD" w14:textId="77777777" w:rsidR="009B27C9" w:rsidRPr="00285C0F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14:paraId="13AC12B0" w14:textId="77777777" w:rsidR="009B27C9" w:rsidRPr="00285C0F" w:rsidRDefault="00000000">
      <w:pPr>
        <w:autoSpaceDE w:val="0"/>
        <w:autoSpaceDN w:val="0"/>
        <w:spacing w:before="190" w:after="0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4B559745" w14:textId="77777777" w:rsidR="009B27C9" w:rsidRPr="00285C0F" w:rsidRDefault="00000000">
      <w:pPr>
        <w:autoSpaceDE w:val="0"/>
        <w:autoSpaceDN w:val="0"/>
        <w:spacing w:before="322" w:after="0" w:line="230" w:lineRule="auto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2D9907C9" w14:textId="77777777" w:rsidR="009B27C9" w:rsidRPr="00285C0F" w:rsidRDefault="00000000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62CC7C10" w14:textId="77777777" w:rsidR="009B27C9" w:rsidRPr="00285C0F" w:rsidRDefault="00000000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285C0F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14:paraId="59C06E0B" w14:textId="77777777" w:rsidR="009B27C9" w:rsidRPr="00285C0F" w:rsidRDefault="0000000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464A7BFB" w14:textId="77777777" w:rsidR="009B27C9" w:rsidRPr="00285C0F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объединять произведения по жанру, авторской принадлежности;</w:t>
      </w:r>
    </w:p>
    <w:p w14:paraId="328319CF" w14:textId="77777777" w:rsidR="009B27C9" w:rsidRPr="00285C0F" w:rsidRDefault="00000000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14:paraId="6A81FAEE" w14:textId="77777777" w:rsidR="009B27C9" w:rsidRPr="00285C0F" w:rsidRDefault="00000000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14:paraId="17846969" w14:textId="77777777" w:rsidR="009B27C9" w:rsidRPr="00285C0F" w:rsidRDefault="0000000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14:paraId="4DCC98AA" w14:textId="77777777" w:rsidR="009B27C9" w:rsidRPr="00285C0F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в сюжете фольклорного и художественного</w:t>
      </w:r>
    </w:p>
    <w:p w14:paraId="3D09A273" w14:textId="77777777" w:rsidR="009B27C9" w:rsidRPr="00285C0F" w:rsidRDefault="009B27C9">
      <w:pPr>
        <w:rPr>
          <w:lang w:val="ru-RU"/>
        </w:rPr>
        <w:sectPr w:rsidR="009B27C9" w:rsidRPr="00285C0F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14:paraId="35A9F6CF" w14:textId="77777777" w:rsidR="009B27C9" w:rsidRPr="00285C0F" w:rsidRDefault="009B27C9">
      <w:pPr>
        <w:autoSpaceDE w:val="0"/>
        <w:autoSpaceDN w:val="0"/>
        <w:spacing w:after="90" w:line="220" w:lineRule="exact"/>
        <w:rPr>
          <w:lang w:val="ru-RU"/>
        </w:rPr>
      </w:pPr>
    </w:p>
    <w:p w14:paraId="546E45A7" w14:textId="77777777" w:rsidR="009B27C9" w:rsidRPr="00285C0F" w:rsidRDefault="00000000">
      <w:pPr>
        <w:tabs>
          <w:tab w:val="left" w:pos="420"/>
        </w:tabs>
        <w:autoSpaceDE w:val="0"/>
        <w:autoSpaceDN w:val="0"/>
        <w:spacing w:after="0" w:line="341" w:lineRule="auto"/>
        <w:ind w:left="180"/>
        <w:rPr>
          <w:lang w:val="ru-RU"/>
        </w:rPr>
      </w:pP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proofErr w:type="gramStart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определять</w:t>
      </w:r>
      <w:proofErr w:type="gramEnd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разрыв между реальным и желательным состоянием объекта (ситуации) на основе </w:t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предложенных учителем вопросов;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</w:p>
    <w:p w14:paraId="25730B6F" w14:textId="77777777" w:rsidR="009B27C9" w:rsidRPr="00285C0F" w:rsidRDefault="00000000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rPr>
          <w:lang w:val="ru-RU"/>
        </w:rPr>
      </w:pP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</w:t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особенностей  объекта  изучения и связей между объектами (часть — целое, причина —</w:t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 процессов,  событий и их последствия в аналогичных </w:t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сходных ситуациях;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</w:t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14:paraId="498A6D27" w14:textId="77777777" w:rsidR="009B27C9" w:rsidRPr="00285C0F" w:rsidRDefault="00000000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rPr>
          <w:lang w:val="ru-RU"/>
        </w:rPr>
      </w:pP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14:paraId="5E8A441D" w14:textId="77777777" w:rsidR="009B27C9" w:rsidRPr="00285C0F" w:rsidRDefault="009B27C9">
      <w:pPr>
        <w:rPr>
          <w:lang w:val="ru-RU"/>
        </w:rPr>
        <w:sectPr w:rsidR="009B27C9" w:rsidRPr="00285C0F">
          <w:pgSz w:w="11900" w:h="16840"/>
          <w:pgMar w:top="310" w:right="766" w:bottom="392" w:left="666" w:header="720" w:footer="720" w:gutter="0"/>
          <w:cols w:space="720" w:equalWidth="0">
            <w:col w:w="10468" w:space="0"/>
          </w:cols>
          <w:docGrid w:linePitch="360"/>
        </w:sectPr>
      </w:pPr>
    </w:p>
    <w:p w14:paraId="7963E94B" w14:textId="77777777" w:rsidR="009B27C9" w:rsidRPr="00285C0F" w:rsidRDefault="009B27C9">
      <w:pPr>
        <w:autoSpaceDE w:val="0"/>
        <w:autoSpaceDN w:val="0"/>
        <w:spacing w:after="78" w:line="220" w:lineRule="exact"/>
        <w:rPr>
          <w:lang w:val="ru-RU"/>
        </w:rPr>
      </w:pPr>
    </w:p>
    <w:p w14:paraId="08F9DD82" w14:textId="77777777" w:rsidR="009B27C9" w:rsidRPr="00285C0F" w:rsidRDefault="00000000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 w:rsidRPr="00285C0F">
        <w:rPr>
          <w:lang w:val="ru-RU"/>
        </w:rPr>
        <w:br/>
      </w:r>
      <w:r w:rsidRPr="00285C0F">
        <w:rPr>
          <w:lang w:val="ru-RU"/>
        </w:rPr>
        <w:tab/>
      </w:r>
      <w:r w:rsidRPr="00285C0F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14:paraId="74B3700F" w14:textId="77777777" w:rsidR="009B27C9" w:rsidRPr="00285C0F" w:rsidRDefault="0000000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14:paraId="22DED341" w14:textId="77777777" w:rsidR="009B27C9" w:rsidRPr="00285C0F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14:paraId="595B3C5A" w14:textId="77777777" w:rsidR="009B27C9" w:rsidRPr="00285C0F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85C0F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14:paraId="1C273D70" w14:textId="77777777" w:rsidR="009B27C9" w:rsidRPr="00285C0F" w:rsidRDefault="0000000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14:paraId="286CA504" w14:textId="77777777" w:rsidR="009B27C9" w:rsidRPr="00285C0F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14:paraId="6B034E30" w14:textId="77777777" w:rsidR="009B27C9" w:rsidRPr="00285C0F" w:rsidRDefault="00000000">
      <w:pPr>
        <w:autoSpaceDE w:val="0"/>
        <w:autoSpaceDN w:val="0"/>
        <w:spacing w:before="324" w:after="0" w:line="230" w:lineRule="auto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14:paraId="78DB6911" w14:textId="77777777" w:rsidR="009B27C9" w:rsidRPr="00285C0F" w:rsidRDefault="00000000">
      <w:pPr>
        <w:autoSpaceDE w:val="0"/>
        <w:autoSpaceDN w:val="0"/>
        <w:spacing w:before="228" w:after="0" w:line="271" w:lineRule="auto"/>
        <w:ind w:left="420" w:right="432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145AA518" w14:textId="77777777" w:rsidR="009B27C9" w:rsidRPr="00285C0F" w:rsidRDefault="0000000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47C3D31" w14:textId="77777777" w:rsidR="009B27C9" w:rsidRPr="00285C0F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14:paraId="5D4478D6" w14:textId="77777777" w:rsidR="009B27C9" w:rsidRPr="00285C0F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</w:p>
    <w:p w14:paraId="26DC8349" w14:textId="77777777" w:rsidR="009B27C9" w:rsidRPr="00285C0F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14:paraId="74A53D51" w14:textId="77777777" w:rsidR="009B27C9" w:rsidRPr="00285C0F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14:paraId="022E364E" w14:textId="77777777" w:rsidR="009B27C9" w:rsidRPr="00285C0F" w:rsidRDefault="00000000">
      <w:pPr>
        <w:autoSpaceDE w:val="0"/>
        <w:autoSpaceDN w:val="0"/>
        <w:spacing w:before="322" w:after="0" w:line="230" w:lineRule="auto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41E5F4C6" w14:textId="77777777" w:rsidR="009B27C9" w:rsidRPr="00285C0F" w:rsidRDefault="00000000">
      <w:pPr>
        <w:autoSpaceDE w:val="0"/>
        <w:autoSpaceDN w:val="0"/>
        <w:spacing w:before="166" w:after="0"/>
        <w:ind w:right="576" w:firstLine="18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2DEC30BE" w14:textId="77777777" w:rsidR="009B27C9" w:rsidRPr="00285C0F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 первом классе</w:t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14:paraId="5916A736" w14:textId="77777777" w:rsidR="009B27C9" w:rsidRPr="00285C0F" w:rsidRDefault="00000000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художественных произведениях отражение нравственных ценностей, традиций, быта разных народов;</w:t>
      </w:r>
    </w:p>
    <w:p w14:paraId="5519B9AD" w14:textId="77777777" w:rsidR="009B27C9" w:rsidRPr="00285C0F" w:rsidRDefault="00000000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14:paraId="56F513BD" w14:textId="77777777" w:rsidR="009B27C9" w:rsidRPr="00285C0F" w:rsidRDefault="00000000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14:paraId="13031719" w14:textId="77777777" w:rsidR="009B27C9" w:rsidRPr="00285C0F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прозаическую (</w:t>
      </w:r>
      <w:proofErr w:type="spellStart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нестихотворную</w:t>
      </w:r>
      <w:proofErr w:type="spellEnd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) и стихотворную речь;</w:t>
      </w:r>
    </w:p>
    <w:p w14:paraId="7899E0F6" w14:textId="77777777" w:rsidR="009B27C9" w:rsidRPr="00285C0F" w:rsidRDefault="00000000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различать и называть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</w:r>
    </w:p>
    <w:p w14:paraId="42583720" w14:textId="77777777" w:rsidR="009B27C9" w:rsidRPr="00285C0F" w:rsidRDefault="009B27C9">
      <w:pPr>
        <w:rPr>
          <w:lang w:val="ru-RU"/>
        </w:rPr>
        <w:sectPr w:rsidR="009B27C9" w:rsidRPr="00285C0F">
          <w:pgSz w:w="11900" w:h="16840"/>
          <w:pgMar w:top="298" w:right="740" w:bottom="492" w:left="666" w:header="720" w:footer="720" w:gutter="0"/>
          <w:cols w:space="720" w:equalWidth="0">
            <w:col w:w="10494" w:space="0"/>
          </w:cols>
          <w:docGrid w:linePitch="360"/>
        </w:sectPr>
      </w:pPr>
    </w:p>
    <w:p w14:paraId="4D47A6E8" w14:textId="77777777" w:rsidR="009B27C9" w:rsidRPr="00285C0F" w:rsidRDefault="009B27C9">
      <w:pPr>
        <w:autoSpaceDE w:val="0"/>
        <w:autoSpaceDN w:val="0"/>
        <w:spacing w:after="108" w:line="220" w:lineRule="exact"/>
        <w:rPr>
          <w:lang w:val="ru-RU"/>
        </w:rPr>
      </w:pPr>
    </w:p>
    <w:p w14:paraId="50DAFBC8" w14:textId="77777777" w:rsidR="009B27C9" w:rsidRPr="00285C0F" w:rsidRDefault="00000000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понимать содержание прослушанного/прочитанного произведения: отвечать на вопросы по фактическому содержанию произведения;</w:t>
      </w:r>
    </w:p>
    <w:p w14:paraId="7BF9F7E7" w14:textId="77777777" w:rsidR="009B27C9" w:rsidRPr="00285C0F" w:rsidRDefault="00000000">
      <w:pPr>
        <w:autoSpaceDE w:val="0"/>
        <w:autoSpaceDN w:val="0"/>
        <w:spacing w:before="190" w:after="0"/>
        <w:ind w:right="144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элементарными умениями анализа текста прослушанного/прочитанного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14:paraId="3FA8475D" w14:textId="77777777" w:rsidR="009B27C9" w:rsidRPr="00285C0F" w:rsidRDefault="00000000">
      <w:pPr>
        <w:autoSpaceDE w:val="0"/>
        <w:autoSpaceDN w:val="0"/>
        <w:spacing w:before="190" w:after="0"/>
        <w:ind w:right="20"/>
        <w:jc w:val="both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14:paraId="35C68ABC" w14:textId="77777777" w:rsidR="009B27C9" w:rsidRPr="00285C0F" w:rsidRDefault="00000000">
      <w:pPr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14:paraId="1CC520DF" w14:textId="77777777" w:rsidR="009B27C9" w:rsidRPr="00285C0F" w:rsidRDefault="00000000">
      <w:pPr>
        <w:autoSpaceDE w:val="0"/>
        <w:autoSpaceDN w:val="0"/>
        <w:spacing w:before="190" w:after="0" w:line="230" w:lineRule="auto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произношения, расстановки ударения;</w:t>
      </w:r>
    </w:p>
    <w:p w14:paraId="518AC4EE" w14:textId="77777777" w:rsidR="009B27C9" w:rsidRPr="00285C0F" w:rsidRDefault="00000000">
      <w:pPr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высказывания по </w:t>
      </w:r>
      <w:proofErr w:type="gramStart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содержанию  произведения</w:t>
      </w:r>
      <w:proofErr w:type="gramEnd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3 предложений) по заданному алгоритму;</w:t>
      </w:r>
    </w:p>
    <w:p w14:paraId="53B1C7F6" w14:textId="77777777" w:rsidR="009B27C9" w:rsidRPr="00285C0F" w:rsidRDefault="00000000">
      <w:pPr>
        <w:autoSpaceDE w:val="0"/>
        <w:autoSpaceDN w:val="0"/>
        <w:spacing w:before="190" w:after="0" w:line="230" w:lineRule="auto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сочинять </w:t>
      </w:r>
      <w:proofErr w:type="gramStart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небольшие  тексты</w:t>
      </w:r>
      <w:proofErr w:type="gramEnd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 по  предложенному  началу и др. (не менее 3 предложений);</w:t>
      </w:r>
    </w:p>
    <w:p w14:paraId="6650F89D" w14:textId="77777777" w:rsidR="009B27C9" w:rsidRPr="00285C0F" w:rsidRDefault="00000000">
      <w:pPr>
        <w:autoSpaceDE w:val="0"/>
        <w:autoSpaceDN w:val="0"/>
        <w:spacing w:before="190" w:after="0" w:line="230" w:lineRule="auto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книге/учебнике по обложке, оглавлению, иллюстрациям;</w:t>
      </w:r>
    </w:p>
    <w:p w14:paraId="4B5E8D7B" w14:textId="77777777" w:rsidR="009B27C9" w:rsidRPr="00285C0F" w:rsidRDefault="00000000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книги для самостоятельного чтения по совету взрослого и с учётом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рекомендательного списка, рассказывать о прочитанной книге по предложенному алгоритму;</w:t>
      </w:r>
    </w:p>
    <w:p w14:paraId="0566777C" w14:textId="77777777" w:rsidR="009B27C9" w:rsidRPr="00285C0F" w:rsidRDefault="00000000">
      <w:pPr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—  обращаться к справочной литературе для получения дополнительной информации в соответствии с учебной задачей.</w:t>
      </w:r>
    </w:p>
    <w:p w14:paraId="470294AE" w14:textId="77777777" w:rsidR="009B27C9" w:rsidRPr="00285C0F" w:rsidRDefault="009B27C9">
      <w:pPr>
        <w:rPr>
          <w:lang w:val="ru-RU"/>
        </w:rPr>
        <w:sectPr w:rsidR="009B27C9" w:rsidRPr="00285C0F">
          <w:pgSz w:w="11900" w:h="16840"/>
          <w:pgMar w:top="328" w:right="868" w:bottom="1440" w:left="1086" w:header="720" w:footer="720" w:gutter="0"/>
          <w:cols w:space="720" w:equalWidth="0">
            <w:col w:w="9946" w:space="0"/>
          </w:cols>
          <w:docGrid w:linePitch="360"/>
        </w:sectPr>
      </w:pPr>
    </w:p>
    <w:p w14:paraId="490EBFBC" w14:textId="77777777" w:rsidR="009B27C9" w:rsidRPr="00285C0F" w:rsidRDefault="009B27C9">
      <w:pPr>
        <w:autoSpaceDE w:val="0"/>
        <w:autoSpaceDN w:val="0"/>
        <w:spacing w:after="64" w:line="220" w:lineRule="exact"/>
        <w:rPr>
          <w:lang w:val="ru-RU"/>
        </w:rPr>
      </w:pPr>
    </w:p>
    <w:p w14:paraId="55DE780C" w14:textId="77777777" w:rsidR="009B27C9" w:rsidRDefault="0000000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162"/>
        <w:gridCol w:w="528"/>
        <w:gridCol w:w="1104"/>
        <w:gridCol w:w="1142"/>
        <w:gridCol w:w="864"/>
        <w:gridCol w:w="6112"/>
        <w:gridCol w:w="828"/>
        <w:gridCol w:w="2294"/>
      </w:tblGrid>
      <w:tr w:rsidR="009B27C9" w14:paraId="52020D47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03BA6" w14:textId="77777777" w:rsidR="009B27C9" w:rsidRDefault="00000000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D4099" w14:textId="77777777" w:rsidR="009B27C9" w:rsidRPr="00285C0F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3F9A3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CA3B3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100CA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81B66" w14:textId="77777777" w:rsidR="009B27C9" w:rsidRDefault="00000000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005FA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9B27C9" w14:paraId="2A3FF27C" w14:textId="777777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4453E" w14:textId="77777777" w:rsidR="009B27C9" w:rsidRDefault="009B27C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13D4F" w14:textId="77777777" w:rsidR="009B27C9" w:rsidRDefault="009B27C9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9B4C0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7F44E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423E9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277BD" w14:textId="77777777" w:rsidR="009B27C9" w:rsidRDefault="009B27C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85C2F" w14:textId="77777777" w:rsidR="009B27C9" w:rsidRDefault="009B27C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55EB4" w14:textId="77777777" w:rsidR="009B27C9" w:rsidRDefault="009B27C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EDAE2" w14:textId="77777777" w:rsidR="009B27C9" w:rsidRDefault="009B27C9"/>
        </w:tc>
      </w:tr>
      <w:tr w:rsidR="009B27C9" w14:paraId="0CE44FA3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6457A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9B27C9" w14:paraId="17E50B64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FCC80" w14:textId="77777777" w:rsidR="009B27C9" w:rsidRDefault="0000000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9B27C9" w14:paraId="7200C037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2BA58" w14:textId="77777777" w:rsidR="009B27C9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39298" w14:textId="77777777" w:rsidR="009B27C9" w:rsidRPr="00285C0F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Понимание текста при его прослушивании и при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самостоятельном чтении вслух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B95C8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DD4DA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B75B4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F514F" w14:textId="77777777" w:rsidR="009B27C9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01.09.2022 07.09.2022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F1225" w14:textId="77777777" w:rsidR="009B27C9" w:rsidRPr="00285C0F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81C76" w14:textId="77777777" w:rsidR="009B27C9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8C0FE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19A81387" w14:textId="77777777">
        <w:trPr>
          <w:trHeight w:hRule="exact" w:val="348"/>
        </w:trPr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AE635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E4C34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E55A2" w14:textId="77777777" w:rsidR="009B27C9" w:rsidRDefault="009B27C9"/>
        </w:tc>
      </w:tr>
      <w:tr w:rsidR="009B27C9" w14:paraId="4182FFD3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1D631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Слово и предложение</w:t>
            </w:r>
          </w:p>
        </w:tc>
      </w:tr>
      <w:tr w:rsidR="009B27C9" w14:paraId="1D835A6E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D1C50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42105" w14:textId="77777777" w:rsidR="009B27C9" w:rsidRPr="00285C0F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предложения. Работа с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предложением: выделение слов, изменение их порядка, распространение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3B599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AA74C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0B3A0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7D09F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B5941" w14:textId="77777777" w:rsidR="009B27C9" w:rsidRPr="00285C0F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придумывание предложения с заданным словом;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BBEE5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73E72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63D1B162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0FE95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3850E" w14:textId="77777777" w:rsidR="009B27C9" w:rsidRPr="00285C0F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обозначаемого им предмета.</w:t>
            </w:r>
          </w:p>
          <w:p w14:paraId="31342548" w14:textId="77777777" w:rsidR="009B27C9" w:rsidRPr="00285C0F" w:rsidRDefault="00000000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Восприятие слова как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объекта изучения, материала для анализа.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701AA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7ADAD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E944B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C0844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5FED4" w14:textId="77777777" w:rsidR="009B27C9" w:rsidRPr="00285C0F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придумывание предложения с заданным словом;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DFAF5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1713A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5D66A76A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EEB58" w14:textId="77777777" w:rsidR="009B27C9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77AA4" w14:textId="77777777" w:rsidR="009B27C9" w:rsidRDefault="00000000">
            <w:pPr>
              <w:autoSpaceDE w:val="0"/>
              <w:autoSpaceDN w:val="0"/>
              <w:spacing w:before="76" w:after="0" w:line="252" w:lineRule="auto"/>
              <w:ind w:left="72" w:right="144"/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над значением слова. Активизация и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расширение словарного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запаса.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Включение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8C02C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0FC41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9F9CB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0B2B8" w14:textId="77777777" w:rsidR="009B27C9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50BBF" w14:textId="77777777" w:rsidR="009B27C9" w:rsidRPr="00285C0F" w:rsidRDefault="0000000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моделью предложения: изменение предложения в соответствии с изменением модели;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05C21" w14:textId="77777777" w:rsidR="009B27C9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B2B3D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0EB9A3B8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168B2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8A50AC" w14:textId="77777777" w:rsidR="009B27C9" w:rsidRPr="00285C0F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Осознание единства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звукового состава слова и его значения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5D8CA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A6C10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081DF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31C9A" w14:textId="77777777" w:rsidR="009B27C9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15.09.2022 19.09.2022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D42EB" w14:textId="77777777" w:rsidR="009B27C9" w:rsidRPr="00285C0F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«Исправь ошибку в предложении» (корректировка предложений, содержащих смысловые и грамматические ошибки);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D1EB2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F46BC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9B27C9" w14:paraId="18E522FF" w14:textId="77777777">
        <w:trPr>
          <w:trHeight w:hRule="exact" w:val="348"/>
        </w:trPr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A826B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9FBAB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89CD2" w14:textId="77777777" w:rsidR="009B27C9" w:rsidRDefault="009B27C9"/>
        </w:tc>
      </w:tr>
      <w:tr w:rsidR="009B27C9" w14:paraId="2030F3FE" w14:textId="77777777">
        <w:trPr>
          <w:trHeight w:hRule="exact" w:val="4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C4A09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Чтение. Графика.</w:t>
            </w:r>
          </w:p>
        </w:tc>
      </w:tr>
      <w:tr w:rsidR="009B27C9" w14:paraId="6253AE63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D1E02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4F82F" w14:textId="77777777" w:rsidR="009B27C9" w:rsidRPr="00285C0F" w:rsidRDefault="00000000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Формирование навыка слогового чтения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(ориентация на букву, обозначающую гласный звук).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20B86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0F577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58B48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D13B5" w14:textId="77777777" w:rsidR="009B27C9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21.09.2022 29.09.2022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9FCB2" w14:textId="77777777" w:rsidR="009B27C9" w:rsidRPr="00285C0F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пособием «Окошечки»: отработка умения читать слоги с изменением буквы гласного;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FE88B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8F8F6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9B27C9" w14:paraId="17532DC2" w14:textId="77777777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5EE92" w14:textId="77777777" w:rsidR="009B27C9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E3260" w14:textId="77777777" w:rsidR="009B27C9" w:rsidRPr="00285C0F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F76D2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E5059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D3C0C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590C5" w14:textId="77777777" w:rsidR="009B27C9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03.10.2022 12.10.2022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FAB6E" w14:textId="77777777" w:rsidR="009B27C9" w:rsidRPr="00285C0F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соотнесение прочитанного слога с картинкой, в названии которой есть этот слог;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0A14F" w14:textId="77777777" w:rsidR="009B27C9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92167" w14:textId="77777777" w:rsidR="009B27C9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</w:tbl>
    <w:p w14:paraId="6D0F2DEF" w14:textId="77777777" w:rsidR="009B27C9" w:rsidRDefault="009B27C9">
      <w:pPr>
        <w:autoSpaceDE w:val="0"/>
        <w:autoSpaceDN w:val="0"/>
        <w:spacing w:after="0" w:line="14" w:lineRule="exact"/>
      </w:pPr>
    </w:p>
    <w:p w14:paraId="7A622E72" w14:textId="77777777" w:rsidR="009B27C9" w:rsidRDefault="009B27C9">
      <w:pPr>
        <w:sectPr w:rsidR="009B27C9">
          <w:pgSz w:w="16840" w:h="11900"/>
          <w:pgMar w:top="282" w:right="640" w:bottom="28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162"/>
        <w:gridCol w:w="528"/>
        <w:gridCol w:w="1104"/>
        <w:gridCol w:w="1142"/>
        <w:gridCol w:w="864"/>
        <w:gridCol w:w="6112"/>
        <w:gridCol w:w="828"/>
        <w:gridCol w:w="2294"/>
      </w:tblGrid>
      <w:tr w:rsidR="009B27C9" w14:paraId="14604C79" w14:textId="77777777">
        <w:trPr>
          <w:trHeight w:hRule="exact" w:val="930"/>
        </w:trPr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CB8BD" w14:textId="77777777" w:rsidR="009B27C9" w:rsidRDefault="009B27C9"/>
        </w:tc>
        <w:tc>
          <w:tcPr>
            <w:tcW w:w="2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7DEBC" w14:textId="77777777" w:rsidR="009B27C9" w:rsidRDefault="009B27C9"/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8B55B" w14:textId="77777777" w:rsidR="009B27C9" w:rsidRDefault="009B27C9"/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21C7A" w14:textId="77777777" w:rsidR="009B27C9" w:rsidRDefault="009B27C9"/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B6BE8" w14:textId="77777777" w:rsidR="009B27C9" w:rsidRDefault="009B27C9"/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7904D" w14:textId="77777777" w:rsidR="009B27C9" w:rsidRDefault="009B27C9"/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7BED3" w14:textId="77777777" w:rsidR="009B27C9" w:rsidRDefault="009B27C9"/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0913A" w14:textId="77777777" w:rsidR="009B27C9" w:rsidRDefault="009B27C9"/>
        </w:tc>
        <w:tc>
          <w:tcPr>
            <w:tcW w:w="22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0191D" w14:textId="77777777" w:rsidR="009B27C9" w:rsidRDefault="009B27C9"/>
        </w:tc>
      </w:tr>
    </w:tbl>
    <w:p w14:paraId="4D6276C1" w14:textId="77777777" w:rsidR="009B27C9" w:rsidRDefault="009B27C9">
      <w:pPr>
        <w:autoSpaceDE w:val="0"/>
        <w:autoSpaceDN w:val="0"/>
        <w:spacing w:after="0" w:line="918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162"/>
        <w:gridCol w:w="528"/>
        <w:gridCol w:w="1104"/>
        <w:gridCol w:w="1142"/>
        <w:gridCol w:w="864"/>
        <w:gridCol w:w="6112"/>
        <w:gridCol w:w="828"/>
        <w:gridCol w:w="2294"/>
      </w:tblGrid>
      <w:tr w:rsidR="009B27C9" w14:paraId="1DD5DDCD" w14:textId="77777777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297D0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6EE44" w14:textId="77777777" w:rsidR="009B27C9" w:rsidRPr="00285C0F" w:rsidRDefault="00000000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Осознанное чтение слов, словосочетаний,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предложений. Чтение с интонациями и паузами в соответствии со знаками препинания.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F692A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24E85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B0B20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6970D" w14:textId="77777777" w:rsidR="009B27C9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13.10.2022 24.10.2022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DB20D" w14:textId="77777777" w:rsidR="009B27C9" w:rsidRPr="00285C0F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соединение начала и конца предложения из нескольких предложенных вариантов;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47EE1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455A2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6C09757D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AD2EC" w14:textId="77777777" w:rsidR="009B27C9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A6C39" w14:textId="77777777" w:rsidR="009B27C9" w:rsidRPr="00285C0F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осознанности и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выразительности чтения на материале небольших текстов и стихотворений.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67AEF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6ED74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051AF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A788C" w14:textId="77777777" w:rsidR="009B27C9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26.10.2022 10.11.2022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F61C3" w14:textId="77777777" w:rsidR="009B27C9" w:rsidRPr="00285C0F" w:rsidRDefault="0000000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соединение начала и конца предложения из нескольких предложенных вариантов;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63395" w14:textId="77777777" w:rsidR="009B27C9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5A860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25FA04A5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D3E1C" w14:textId="77777777" w:rsidR="009B27C9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4A232" w14:textId="77777777" w:rsidR="009B27C9" w:rsidRPr="00285C0F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орфоэпическим чтением (при переходе к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чтению целыми словами).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F32D4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DC09C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31976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46FD9" w14:textId="77777777" w:rsidR="009B27C9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14.11.2022 23.11.2022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3C992" w14:textId="77777777" w:rsidR="009B27C9" w:rsidRPr="00285C0F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«Заверши предложение», отрабатывается умение завершать прочитанные незаконченные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 опорой на общий смысл предложения;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8DBE7" w14:textId="77777777" w:rsidR="009B27C9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8FC0B" w14:textId="77777777" w:rsidR="009B27C9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9B27C9" w14:paraId="5FA329ED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0EED5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72064" w14:textId="77777777" w:rsidR="009B27C9" w:rsidRPr="00285C0F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Орфографическое чтение (проговаривание) как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средство самоконтроля при письме под диктовку и при списывании.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129350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A4EFC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4FB2D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4E131" w14:textId="77777777" w:rsidR="009B27C9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24.11.2022 05.12.2022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FC13C" w14:textId="77777777" w:rsidR="009B27C9" w:rsidRPr="00285C0F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соотнесение прочитанного слога с картинкой, в названии которой есть этот слог;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4E99F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355E6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3EFCF576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C4CFB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1F187" w14:textId="77777777" w:rsidR="009B27C9" w:rsidRDefault="00000000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Буква как знак звука.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BB8AA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80575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64015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532A7" w14:textId="77777777" w:rsidR="009B27C9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07.12.2022 15.12.2022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52661" w14:textId="77777777" w:rsidR="009B27C9" w:rsidRPr="00285C0F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«Повтори фрагмент алфавита»;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E3EDD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E8624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9B27C9" w14:paraId="2338EE24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1764E" w14:textId="77777777" w:rsidR="009B27C9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437EB" w14:textId="77777777" w:rsidR="009B27C9" w:rsidRPr="00285C0F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Буквы, обозначающие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гласные звуки. Буквы,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обозначающие согласные звуки.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22B4E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42FC4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969B6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96074" w14:textId="77777777" w:rsidR="009B27C9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19.12.2022 28.12.2022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62D37" w14:textId="77777777" w:rsidR="009B27C9" w:rsidRPr="00285C0F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1601D" w14:textId="77777777" w:rsidR="009B27C9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0F6CD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5A953C48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4A27C" w14:textId="77777777" w:rsidR="009B27C9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A4CDB" w14:textId="77777777" w:rsidR="009B27C9" w:rsidRPr="00285C0F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Овладение слоговым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принципом русской графики.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35748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84A4F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79AEE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F7B53" w14:textId="77777777" w:rsidR="009B27C9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29.12.2022 16.01.2023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AD0FB" w14:textId="77777777" w:rsidR="009B27C9" w:rsidRPr="00285C0F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FFF02" w14:textId="77777777" w:rsidR="009B27C9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6B0B1" w14:textId="77777777" w:rsidR="009B27C9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9B27C9" w14:paraId="7C31F2B6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68906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3701E" w14:textId="77777777" w:rsidR="009B27C9" w:rsidRPr="00285C0F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Буквы гласных как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показатель твёрдости —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мягкости согласных звуков.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0E693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7A474E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E5421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E32D5" w14:textId="77777777" w:rsidR="009B27C9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18.01.2023 26.01.2023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0DBBC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Игра-соревнование «Повтори алфавит»;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AAAA3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12C6D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1383CE10" w14:textId="77777777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93B43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34F95" w14:textId="77777777" w:rsidR="009B27C9" w:rsidRPr="00285C0F" w:rsidRDefault="0000000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букв,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обозначающих гласный звук в открытом слоге: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обозначение гласного звука и указание на твёрдость или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мягкость предшествующего согласного.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0E397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7F73C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4C1C5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A578A" w14:textId="77777777" w:rsidR="009B27C9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30.01.2023 06.02.2023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D3316" w14:textId="77777777" w:rsidR="009B27C9" w:rsidRPr="00285C0F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— мягкости предшествующих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согласных 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D8054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0C5DE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54D5C11F" w14:textId="77777777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4EB64" w14:textId="77777777" w:rsidR="009B27C9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74249" w14:textId="77777777" w:rsidR="009B27C9" w:rsidRPr="00285C0F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 </w:t>
            </w:r>
            <w:r w:rsidRPr="00285C0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е, ё, ю, я</w:t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68DA9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56D82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6BF50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D6248C" w14:textId="77777777" w:rsidR="009B27C9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08.02.2023 22.02.2023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4E973" w14:textId="77777777" w:rsidR="009B27C9" w:rsidRPr="00285C0F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— мягкости предшествующих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согласных 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CAB69" w14:textId="77777777" w:rsidR="009B27C9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88B53" w14:textId="77777777" w:rsidR="009B27C9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</w:tbl>
    <w:p w14:paraId="275EB787" w14:textId="77777777" w:rsidR="009B27C9" w:rsidRDefault="009B27C9">
      <w:pPr>
        <w:autoSpaceDE w:val="0"/>
        <w:autoSpaceDN w:val="0"/>
        <w:spacing w:after="0" w:line="14" w:lineRule="exact"/>
      </w:pPr>
    </w:p>
    <w:p w14:paraId="77B373C8" w14:textId="77777777" w:rsidR="009B27C9" w:rsidRDefault="009B27C9">
      <w:pPr>
        <w:autoSpaceDE w:val="0"/>
        <w:autoSpaceDN w:val="0"/>
        <w:spacing w:after="0" w:line="14" w:lineRule="exact"/>
      </w:pPr>
    </w:p>
    <w:p w14:paraId="3A6DB345" w14:textId="77777777" w:rsidR="009B27C9" w:rsidRDefault="009B27C9">
      <w:pPr>
        <w:sectPr w:rsidR="009B27C9">
          <w:pgSz w:w="16840" w:h="11900"/>
          <w:pgMar w:top="0" w:right="640" w:bottom="57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D834266" w14:textId="77777777" w:rsidR="009B27C9" w:rsidRDefault="009B27C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162"/>
        <w:gridCol w:w="528"/>
        <w:gridCol w:w="1104"/>
        <w:gridCol w:w="1142"/>
        <w:gridCol w:w="864"/>
        <w:gridCol w:w="6112"/>
        <w:gridCol w:w="828"/>
        <w:gridCol w:w="2294"/>
      </w:tblGrid>
      <w:tr w:rsidR="009B27C9" w14:paraId="7F5DFDB8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6FED9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3.13.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BA2B8" w14:textId="77777777" w:rsidR="009B27C9" w:rsidRDefault="00000000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Мягкий знак как показатель мягкости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предшест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вующего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согласного звука в конце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обозначения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буквами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звука [й’].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E6F85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912C3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1ADB1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11386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6ECAB" w14:textId="77777777" w:rsidR="009B27C9" w:rsidRPr="00285C0F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25908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E3398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10396B78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B8230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3.14.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E5F81" w14:textId="77777777" w:rsidR="009B27C9" w:rsidRPr="00285C0F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Функция букв </w:t>
            </w:r>
            <w:r w:rsidRPr="00285C0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ь</w:t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 w:rsidRPr="00285C0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ъ</w:t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29933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C225A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EB4F5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0E1D0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02.03.2023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3B4FD" w14:textId="77777777" w:rsidR="009B27C9" w:rsidRPr="00285C0F" w:rsidRDefault="000000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«Зачем нам нужны буквы ь и ъ?», объяснение в ходе диалога функции букв ь и ъ;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3323D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B3052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9B27C9" w14:paraId="1EDE927D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C9E7C" w14:textId="77777777" w:rsidR="009B27C9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3.15.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89DE3" w14:textId="77777777" w:rsidR="009B27C9" w:rsidRPr="00285C0F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русским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алфавитом как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последовательностью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DF90F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8AE5D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5C747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AD00D" w14:textId="77777777" w:rsidR="009B27C9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C53B8" w14:textId="77777777" w:rsidR="009B27C9" w:rsidRPr="00285C0F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алфавите;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«Повтори фрагмент алфавита»;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4A140" w14:textId="77777777" w:rsidR="009B27C9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ABAD7" w14:textId="77777777" w:rsidR="009B27C9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9B27C9" w14:paraId="06EA804C" w14:textId="77777777">
        <w:trPr>
          <w:trHeight w:hRule="exact" w:val="348"/>
        </w:trPr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68AB8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48F5C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62</w:t>
            </w:r>
          </w:p>
        </w:tc>
        <w:tc>
          <w:tcPr>
            <w:tcW w:w="12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C8015" w14:textId="77777777" w:rsidR="009B27C9" w:rsidRDefault="009B27C9"/>
        </w:tc>
      </w:tr>
      <w:tr w:rsidR="009B27C9" w14:paraId="139CC6E5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88ED7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9B27C9" w14:paraId="0FCF0C5C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6EB2E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8E8BA" w14:textId="77777777" w:rsidR="009B27C9" w:rsidRPr="00285C0F" w:rsidRDefault="00000000">
            <w:pPr>
              <w:autoSpaceDE w:val="0"/>
              <w:autoSpaceDN w:val="0"/>
              <w:spacing w:before="78" w:after="0" w:line="247" w:lineRule="auto"/>
              <w:ind w:left="72" w:right="388"/>
              <w:jc w:val="both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Сказка народная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(фольклорная) и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литературная (авторская)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4F712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74822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6E49D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D57F0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16.03.2023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38A9A" w14:textId="77777777" w:rsidR="009B27C9" w:rsidRPr="00285C0F" w:rsidRDefault="000000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чтения учителем фольклорных произведений (на примере русских народных сказок: «Кот, петух и лиса», «Кот и лиса», «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Жихарка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«Лисичка-сестричка и волк» и литературных (авторских): К. И. Чуковский «Путаница», «Айболит», «Муха-Цокотуха», С </w:t>
            </w:r>
            <w:proofErr w:type="gramStart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 Маршак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«Тихая сказка», В. Г. Сутеев «Палочка-выручалочка»);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8E586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A2CA1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1F304719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9E02B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994AF" w14:textId="77777777" w:rsidR="009B27C9" w:rsidRPr="00285C0F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9C6DB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E8BC3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648743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603DC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14.04.2023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EE5B0" w14:textId="77777777" w:rsidR="009B27C9" w:rsidRPr="00285C0F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текстом произведения: читать по частям, характеризовать героя, отвечать на вопросы к тексту произведения, подтверждая ответ примерами из текста;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E77D0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774F75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088AD06C" w14:textId="77777777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44CD9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4CE3C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о родной природе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8D6D9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710D5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D9897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3B131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20.04.2023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1AAEC" w14:textId="77777777" w:rsidR="009B27C9" w:rsidRPr="00285C0F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и чтение поэтических описаний картин природы (пейзажной лирики);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6FEF8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044C3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4C6B6B49" w14:textId="77777777">
        <w:trPr>
          <w:trHeight w:hRule="exact" w:val="8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A8212" w14:textId="77777777" w:rsidR="009B27C9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CC748" w14:textId="77777777" w:rsidR="009B27C9" w:rsidRPr="00285C0F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Устное народное творчество— малые фольклорные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жанры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45C75D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DE2B9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FA5EF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D7A52" w14:textId="77777777" w:rsidR="009B27C9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24.04.2023 26.04.2023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A73FB" w14:textId="77777777" w:rsidR="009B27C9" w:rsidRPr="00285C0F" w:rsidRDefault="0000000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 в чтении вслух (использовать слоговое плавное чтение с переходом на чтение словами без пропусков и перестановок букв и слогов), соблюдение норм произношения, расстановка ударений при выразительном чтении;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03602" w14:textId="77777777" w:rsidR="009B27C9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4ABB1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47BB0642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F9C05" w14:textId="77777777" w:rsidR="009B27C9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1571E" w14:textId="77777777" w:rsidR="009B27C9" w:rsidRPr="00285C0F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7D192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FA64E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BD721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8C9D4" w14:textId="77777777" w:rsidR="009B27C9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27.04.2023 11.05.2023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3B6BC" w14:textId="77777777" w:rsidR="009B27C9" w:rsidRPr="00285C0F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произведений о животных. Например, произведения Н. И. Сладкова «Без слов», «На одном бревне», Ю. И. Коваля «Бабочка», Е. И. Чарушина «Про Томку», А. Л.</w:t>
            </w:r>
          </w:p>
          <w:p w14:paraId="084639A5" w14:textId="77777777" w:rsidR="009B27C9" w:rsidRPr="00285C0F" w:rsidRDefault="00000000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Барто «Страшная птица», «Вам не нужна сорока?»;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E1F6C" w14:textId="77777777" w:rsidR="009B27C9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839B7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5737FC98" w14:textId="77777777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BF794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5CE4B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о маме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7F1E2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72E62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B6A26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41A15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96F39" w14:textId="77777777" w:rsidR="009B27C9" w:rsidRPr="00285C0F" w:rsidRDefault="0000000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выявлению понимания прослушанного/прочитанного произведения, ответы на вопросы о впечатлении от произведения, понимание идеи произведения: любовь к своей семье, родным, Родине — самое дорогое и важное чувство в жизни человека. Например, слушание и чтение произведений П. Н. Воронько «Лучше нет родного края», М. Ю.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Есеновского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«Моя небольшая родина», Н. Н.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Бромлей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«Какое самое первое слово?», А.</w:t>
            </w:r>
          </w:p>
          <w:p w14:paraId="37DC9E25" w14:textId="77777777" w:rsidR="009B27C9" w:rsidRPr="00285C0F" w:rsidRDefault="00000000">
            <w:pPr>
              <w:autoSpaceDE w:val="0"/>
              <w:autoSpaceDN w:val="0"/>
              <w:spacing w:before="20" w:after="0" w:line="247" w:lineRule="auto"/>
              <w:ind w:left="72" w:right="43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 Митяева «За что я люблю маму», В. Д. Берестова «Любили тебя без особых причин…», Г. П. Виеру «Сколько звёзд на ясном небе!», И. С. Соколова-</w:t>
            </w:r>
            <w:proofErr w:type="spellStart"/>
            <w:proofErr w:type="gramStart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Микитова«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Радуга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С. Я. Маршака «Радуга» (по выбору не менее одного автора);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BD360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8CCDC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0794483F" w14:textId="77777777">
        <w:trPr>
          <w:trHeight w:hRule="exact" w:val="1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249E8" w14:textId="77777777" w:rsidR="009B27C9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A1855" w14:textId="77777777" w:rsidR="009B27C9" w:rsidRPr="00285C0F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4408E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D72F5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00602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34EDF" w14:textId="77777777" w:rsidR="009B27C9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17.05.2023 24.05.2023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59A2D" w14:textId="77777777" w:rsidR="009B27C9" w:rsidRPr="00285C0F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 в чтении стихотворных произведений о чудесах и превращении, словесной игре и фантазии (не менее трёх произведений). Например, К. И. Чуковский «Путаница», И. П. Токмакова «Мы играли в хохотушки», И. М. Пивоварова «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Кулинаки-пулинаки</w:t>
            </w:r>
            <w:proofErr w:type="spellEnd"/>
            <w:proofErr w:type="gramStart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 палочкой волшебной…», В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Лунин «Я видела чудо», Р. С. Сеф «Чудо», Б. В.</w:t>
            </w:r>
          </w:p>
          <w:p w14:paraId="16789009" w14:textId="77777777" w:rsidR="009B27C9" w:rsidRPr="00285C0F" w:rsidRDefault="00000000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Заходер «Моя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вообразилия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Ю. П. Мориц «Сто фантазий», Ю.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Тувим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«Чудеса», английские народные песни и небылицы в переводе К. И. Чуковского и С. Я. Маршака;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A5B19" w14:textId="77777777" w:rsidR="009B27C9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59FE8" w14:textId="77777777" w:rsidR="009B27C9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</w:tbl>
    <w:p w14:paraId="5EA45EDE" w14:textId="77777777" w:rsidR="009B27C9" w:rsidRDefault="009B27C9">
      <w:pPr>
        <w:autoSpaceDE w:val="0"/>
        <w:autoSpaceDN w:val="0"/>
        <w:spacing w:after="0" w:line="14" w:lineRule="exact"/>
      </w:pPr>
    </w:p>
    <w:p w14:paraId="62D85D83" w14:textId="77777777" w:rsidR="009B27C9" w:rsidRDefault="009B27C9">
      <w:pPr>
        <w:sectPr w:rsidR="009B27C9">
          <w:pgSz w:w="16840" w:h="11900"/>
          <w:pgMar w:top="284" w:right="640" w:bottom="53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18855E4" w14:textId="77777777" w:rsidR="009B27C9" w:rsidRDefault="009B27C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162"/>
        <w:gridCol w:w="528"/>
        <w:gridCol w:w="1104"/>
        <w:gridCol w:w="1142"/>
        <w:gridCol w:w="864"/>
        <w:gridCol w:w="6112"/>
        <w:gridCol w:w="828"/>
        <w:gridCol w:w="2294"/>
      </w:tblGrid>
      <w:tr w:rsidR="009B27C9" w14:paraId="5A6A0EAA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3C381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FDDC4" w14:textId="77777777" w:rsidR="009B27C9" w:rsidRPr="00285C0F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B80FF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0737A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AFC0B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411FA" w14:textId="77777777" w:rsidR="009B27C9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25.05.2023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297CF" w14:textId="77777777" w:rsidR="009B27C9" w:rsidRPr="00285C0F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 в библиотеку, нахождение книги по определённой теме;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6C0EF" w14:textId="77777777" w:rsidR="009B27C9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45768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9B27C9" w14:paraId="0C7A6170" w14:textId="77777777">
        <w:trPr>
          <w:trHeight w:hRule="exact" w:val="348"/>
        </w:trPr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18073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99CCF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</w:t>
            </w:r>
          </w:p>
        </w:tc>
        <w:tc>
          <w:tcPr>
            <w:tcW w:w="12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193A7" w14:textId="77777777" w:rsidR="009B27C9" w:rsidRDefault="009B27C9"/>
        </w:tc>
      </w:tr>
      <w:tr w:rsidR="009B27C9" w14:paraId="59911380" w14:textId="77777777">
        <w:trPr>
          <w:trHeight w:hRule="exact" w:val="348"/>
        </w:trPr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8AB27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ACA1D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8974D" w14:textId="77777777" w:rsidR="009B27C9" w:rsidRDefault="009B27C9"/>
        </w:tc>
      </w:tr>
      <w:tr w:rsidR="009B27C9" w14:paraId="6B415148" w14:textId="77777777">
        <w:trPr>
          <w:trHeight w:hRule="exact" w:val="522"/>
        </w:trPr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60DFC" w14:textId="77777777" w:rsidR="009B27C9" w:rsidRPr="00285C0F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35962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8E077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8033A" w14:textId="77777777" w:rsidR="009B27C9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0CBA4" w14:textId="77777777" w:rsidR="009B27C9" w:rsidRDefault="009B27C9"/>
        </w:tc>
      </w:tr>
    </w:tbl>
    <w:p w14:paraId="43D816FD" w14:textId="77777777" w:rsidR="009B27C9" w:rsidRDefault="009B27C9">
      <w:pPr>
        <w:autoSpaceDE w:val="0"/>
        <w:autoSpaceDN w:val="0"/>
        <w:spacing w:after="0" w:line="14" w:lineRule="exact"/>
      </w:pPr>
    </w:p>
    <w:p w14:paraId="53F6CE09" w14:textId="77777777" w:rsidR="009B27C9" w:rsidRDefault="009B27C9">
      <w:pPr>
        <w:sectPr w:rsidR="009B27C9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E4B1F36" w14:textId="77777777" w:rsidR="009B27C9" w:rsidRDefault="009B27C9">
      <w:pPr>
        <w:autoSpaceDE w:val="0"/>
        <w:autoSpaceDN w:val="0"/>
        <w:spacing w:after="78" w:line="220" w:lineRule="exact"/>
      </w:pPr>
    </w:p>
    <w:p w14:paraId="62F942B1" w14:textId="77777777" w:rsidR="009B27C9" w:rsidRDefault="0000000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9B27C9" w14:paraId="26F7D505" w14:textId="7777777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0659B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6B4F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9306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30D53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3198C" w14:textId="77777777" w:rsidR="009B27C9" w:rsidRDefault="00000000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9B27C9" w14:paraId="453705CC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ED66" w14:textId="77777777" w:rsidR="009B27C9" w:rsidRDefault="009B27C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0797" w14:textId="77777777" w:rsidR="009B27C9" w:rsidRDefault="009B27C9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B2C2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8ECFD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8A18B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2019" w14:textId="77777777" w:rsidR="009B27C9" w:rsidRDefault="009B27C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E2751" w14:textId="77777777" w:rsidR="009B27C9" w:rsidRDefault="009B27C9"/>
        </w:tc>
      </w:tr>
      <w:tr w:rsidR="009B27C9" w14:paraId="2B1B18DC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645D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31890" w14:textId="77777777" w:rsidR="009B27C9" w:rsidRDefault="00000000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Здравствуй школа! Первый школьный учебник «Азбука».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207B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F6C5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C5CE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4401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C75AC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50125278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56D70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44067" w14:textId="77777777" w:rsidR="009B27C9" w:rsidRPr="00285C0F" w:rsidRDefault="00000000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Предложение и слово. Кто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любит трудиться, тому без дела не сидится.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7534F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3D7C3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93A6A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2E7E7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731E8" w14:textId="77777777" w:rsidR="009B27C9" w:rsidRDefault="0000000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0365F77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2A07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37530" w14:textId="77777777" w:rsidR="009B27C9" w:rsidRPr="00285C0F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и слог. Люби все живое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3787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2739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9E87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8BB7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DC4C40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0163FC5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2426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A4489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Слог. Ударение. Не нужен и клад, когда в семье лад.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3EA7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61DD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36F5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312D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72285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0100EF5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38B8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C0380" w14:textId="77777777" w:rsidR="009B27C9" w:rsidRDefault="00000000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в окружающем мире и речи.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Согласие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крепче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EFB8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41C1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6AB7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C0F6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6C358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2ED1DC9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ADDC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B2132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Гласные и согласные звуки. Край родной, навек любимый.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52A7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B926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D4AB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7E18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33DAD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567A49EA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8059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B33F2" w14:textId="77777777" w:rsidR="009B27C9" w:rsidRDefault="00000000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образуется слог? Век живи, век учись.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учения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4865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2464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F8CC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9815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3E3E2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1E677C4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2824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CC9B1" w14:textId="77777777" w:rsidR="009B27C9" w:rsidRDefault="00000000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 [а]. Буквы А, а, их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Азбука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– 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мудрости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ступенька.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2545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B04B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0E2A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327E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DEA6F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674AB273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8062B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14695" w14:textId="77777777" w:rsidR="009B27C9" w:rsidRPr="00285C0F" w:rsidRDefault="00000000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 [о]. Буквы О, о. Кто скоро помог, тот дважды помог.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/чт. Русская народная сказка «Маша и медведь».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DAD5A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043C4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48999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F92C9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F31EA" w14:textId="77777777" w:rsidR="009B27C9" w:rsidRDefault="0000000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2E8D23B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CDAD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3531F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 [и], буквы И, и. Нет друга –ищи, а нашел – береги.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8CC3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0234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6B3A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64CC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C62F4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52AA9F2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05E6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35CDA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 [ы], буква ы. Не стыдно не знать, стыдно не учиться.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E0EB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704B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D3EA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9092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0BC09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726CB93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96F9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9EEEE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Гласный звук [у], буквы У, у. Ученье – путь к уменью.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017F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47A6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9B90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C576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1C8AF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58F6CA1B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B46E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CF658" w14:textId="77777777" w:rsidR="009B27C9" w:rsidRDefault="00000000">
            <w:pPr>
              <w:autoSpaceDE w:val="0"/>
              <w:autoSpaceDN w:val="0"/>
              <w:spacing w:before="98" w:after="0" w:line="271" w:lineRule="auto"/>
              <w:ind w:left="72"/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Согласные звуки [н], [н’], буквы Н, н. Труд кормит, а лень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портит.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37EA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EFA6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A0A0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0887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0EF3D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0EB44A93" w14:textId="77777777" w:rsidR="009B27C9" w:rsidRDefault="009B27C9">
      <w:pPr>
        <w:autoSpaceDE w:val="0"/>
        <w:autoSpaceDN w:val="0"/>
        <w:spacing w:after="0" w:line="14" w:lineRule="exact"/>
      </w:pPr>
    </w:p>
    <w:p w14:paraId="359D97EF" w14:textId="77777777" w:rsidR="009B27C9" w:rsidRDefault="009B27C9">
      <w:pPr>
        <w:sectPr w:rsidR="009B27C9">
          <w:pgSz w:w="11900" w:h="16840"/>
          <w:pgMar w:top="298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9DA7DF1" w14:textId="77777777" w:rsidR="009B27C9" w:rsidRDefault="009B27C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9B27C9" w14:paraId="229CF0B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E89C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766B1" w14:textId="77777777" w:rsidR="009B27C9" w:rsidRPr="00285C0F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[с], [с’], буквы С, с.</w:t>
            </w:r>
          </w:p>
          <w:p w14:paraId="3F4B42E8" w14:textId="77777777" w:rsidR="009B27C9" w:rsidRPr="00285C0F" w:rsidRDefault="00000000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Старый друг лучше новых двух.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2975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5F03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5DBD5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44A2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E8F51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4247855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B719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1E19D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[к], [к’], буквы К, к. Каков мастер, такова и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8EE3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7BE4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C4F6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04FC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097AC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1324AA9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D41F7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91565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[т], [т’</w:t>
            </w:r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],буквы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Т, т. А.С. Пушкин.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6776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F1DE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B25C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4E44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5B52E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1D60472C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00BB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F18B0" w14:textId="77777777" w:rsidR="009B27C9" w:rsidRPr="00285C0F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[л], [л’], буквы Л, 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31FA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16D6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4FFE2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645A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A306B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5E0DCAC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735B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4289C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[л], [л’], буквы Л, л. К.И. Чуковский.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6C9E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D809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BAFA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E380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7BA95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2823024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84C2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DEED8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Согласные звуки [р], [р’], буквы Р, р. А.С. Пушкин «Сказка о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рыбаке и рыбке».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0D8A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3F54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6702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85DB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FB9AD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60868C5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B553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18070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[в], [в’], буквы В, в. Век живи, век учись.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937E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1A1D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B36B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EAA0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D9414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495C47B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2037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B2E91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 слогов и слов с буквами В,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637B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3FC1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AAFF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D2D4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F16DA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73E97305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7285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4918B" w14:textId="77777777" w:rsidR="009B27C9" w:rsidRPr="00285C0F" w:rsidRDefault="000000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Гласные буквы Е, е в начале слова и после гласных.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/чт. Русская народная сказка «По щучьему веленью».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02A7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A983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F27B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2685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AF1C2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63AB34F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E74F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9DBCF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 Е – показатель мягкости предшествующего согласного.</w:t>
            </w:r>
          </w:p>
          <w:p w14:paraId="354250E4" w14:textId="77777777" w:rsidR="009B27C9" w:rsidRPr="00285C0F" w:rsidRDefault="000000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 слов с буквой 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6199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16D4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952E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EE86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6619A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2298136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C211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ECAD2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[п], [п’], буквы П, п. Красуйся, град Петров!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7B51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B85F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FB86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37AD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BDE33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2055C3F9" w14:textId="77777777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E590C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B0563" w14:textId="77777777" w:rsidR="009B27C9" w:rsidRPr="00285C0F" w:rsidRDefault="00000000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 слов с буквой П, п.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A939C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DB032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D56EA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C264D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27.10.2022 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622E7" w14:textId="77777777" w:rsidR="009B27C9" w:rsidRDefault="0000000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14AC34A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BE8F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45C51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[м], [м’], буквы М, м. Москва – столица России.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63F1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ED03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586D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207C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31.10.2022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0F677" w14:textId="77777777" w:rsidR="009B27C9" w:rsidRDefault="00000000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45471831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BF90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C6026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сведений о букве М. Обобщение изученного о буквах и звуках.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161E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5BB6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41CA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B8EE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701A6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57391C03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7F64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0D465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[з], [з’], буквы З, з. О братьях наших меньших.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0FA2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9DE1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936F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DDD0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4F35E" w14:textId="77777777" w:rsidR="009B27C9" w:rsidRDefault="00000000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14:paraId="44F48824" w14:textId="77777777" w:rsidR="009B27C9" w:rsidRDefault="009B27C9">
      <w:pPr>
        <w:autoSpaceDE w:val="0"/>
        <w:autoSpaceDN w:val="0"/>
        <w:spacing w:after="0" w:line="14" w:lineRule="exact"/>
      </w:pPr>
    </w:p>
    <w:p w14:paraId="741799E0" w14:textId="77777777" w:rsidR="009B27C9" w:rsidRDefault="009B27C9">
      <w:pPr>
        <w:sectPr w:rsidR="009B27C9">
          <w:pgSz w:w="11900" w:h="16840"/>
          <w:pgMar w:top="284" w:right="650" w:bottom="91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8772D8C" w14:textId="77777777" w:rsidR="009B27C9" w:rsidRDefault="009B27C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9B27C9" w14:paraId="3F5B3A1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B216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DD92E8" w14:textId="77777777" w:rsidR="009B27C9" w:rsidRPr="00285C0F" w:rsidRDefault="000000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умения читать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с буквами З, з. Сопоставление слогов и слов с буквами з и 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9BF5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E96E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08A3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244F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C2599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0AFE5EB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F961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CAF45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[б], [б’], буквы Б, б. А.С. Пушкин «Сказка о царе Салтане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C9A2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354F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040E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7CE3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E1593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438B813F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4D37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28562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букв б – п в словах и слогах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3B6B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4D06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C2EC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A571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BD0F0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2587518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A239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4C35C" w14:textId="77777777" w:rsidR="009B27C9" w:rsidRPr="00285C0F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[д], [д’], буквы Д, д.</w:t>
            </w:r>
          </w:p>
          <w:p w14:paraId="62A74FED" w14:textId="77777777" w:rsidR="009B27C9" w:rsidRPr="00285C0F" w:rsidRDefault="00000000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Терпение и труд все перетрут.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2171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C4E4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2F45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4C0E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9AEE6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600CA20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F3C5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B1BCB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Д, д (закрепление). Сопоставление букв д – т в слогах и словах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5FF1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7954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6BE0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4E85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21B43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1F1AB4A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07AF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B7908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 Я, я, обозначающая два звука [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].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EED1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971C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DC50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C045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062C9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1DF4B13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1396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4940B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 Я – показатель мягкости предшествующего согласного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0192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0C42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1083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52B3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7423A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3C576B0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E840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C21F1" w14:textId="77777777" w:rsidR="009B27C9" w:rsidRPr="00285C0F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[г], [г’], буквы Г, г.</w:t>
            </w:r>
          </w:p>
          <w:p w14:paraId="658ED7C4" w14:textId="77777777" w:rsidR="009B27C9" w:rsidRPr="00285C0F" w:rsidRDefault="0000000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Смысловая связь слов в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предложении. Не делай другим того, чего себе не пожелаешь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8636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A412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2741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CB16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DCF52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540B2EE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10CF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4BF08C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Парные согласные звуки [г], [г’] и [к], [к’]. Сопоставление слогов и слов с буквами г и 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7EBE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1AF0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3B6C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6F62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E59E3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6DB5B9C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270A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80390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Мягкий согласный звук [ч’],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Ч, ч. Делу время, а потехе час.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DB02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BF0A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D309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E8BA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FEA8C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493F9176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4D49E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D9C9F" w14:textId="77777777" w:rsidR="009B27C9" w:rsidRPr="00285C0F" w:rsidRDefault="00000000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Ч, ч (закрепление).</w:t>
            </w:r>
          </w:p>
          <w:p w14:paraId="6AEE56E7" w14:textId="77777777" w:rsidR="009B27C9" w:rsidRPr="00285C0F" w:rsidRDefault="000000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чу.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8BF46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EB4E0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DC40D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6F5EC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53859" w14:textId="77777777" w:rsidR="009B27C9" w:rsidRDefault="00000000">
            <w:pPr>
              <w:autoSpaceDE w:val="0"/>
              <w:autoSpaceDN w:val="0"/>
              <w:spacing w:before="100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9B27C9" w14:paraId="6EBCAACE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C419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E3DDE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 Ь как показатель мягкости согласных звуков. Красна птица опереньем, а человек уменьем.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81D9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4805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DBE2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427D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96F38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29B826E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19D9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79455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Ь как показатель мягкости предшествующих согласных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238A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3315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96B1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E34E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19E06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0206AB26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9DDF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40E7D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Твердый согласный звук [ш], буквы Ш, </w:t>
            </w:r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 .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Мало уметь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читать, надо уметь думать.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CA42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1743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3F68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4D09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2F1E4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54E072E5" w14:textId="77777777" w:rsidR="009B27C9" w:rsidRDefault="009B27C9">
      <w:pPr>
        <w:autoSpaceDE w:val="0"/>
        <w:autoSpaceDN w:val="0"/>
        <w:spacing w:after="0" w:line="14" w:lineRule="exact"/>
      </w:pPr>
    </w:p>
    <w:p w14:paraId="41A4ADD6" w14:textId="77777777" w:rsidR="009B27C9" w:rsidRDefault="009B27C9">
      <w:pPr>
        <w:sectPr w:rsidR="009B27C9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5ADB1C6" w14:textId="77777777" w:rsidR="009B27C9" w:rsidRDefault="009B27C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9B27C9" w14:paraId="7DE8CEF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9DA4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7144E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 [ш], буквы Ш, ш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(закрепление).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Сочетание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2D79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695B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AC56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4E40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CBCEE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1476745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82DF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8804D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Твердый согласный звук [ж], буквы Ж, ж. Где дружбой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дорожат, там враги дрожат.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ED17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633E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2A3F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96CF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6DE2F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4620F1E7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ACB9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1DF82" w14:textId="77777777" w:rsidR="009B27C9" w:rsidRDefault="00000000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Ж, ж, сопоставление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звуков [ж] и [ш].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жи-ши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8752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2A3B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09CB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A147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F10B6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2C3AFF28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D184F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A9665" w14:textId="77777777" w:rsidR="009B27C9" w:rsidRDefault="00000000">
            <w:pPr>
              <w:autoSpaceDE w:val="0"/>
              <w:autoSpaceDN w:val="0"/>
              <w:spacing w:before="100" w:after="0" w:line="262" w:lineRule="auto"/>
              <w:ind w:left="72" w:right="288"/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 Ё, ё, обозначающая два звука [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].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878BC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C882F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13C48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25B64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8DEE0" w14:textId="77777777" w:rsidR="009B27C9" w:rsidRDefault="0000000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09D2A72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B7BD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9FC68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 Ё – показатель мягкости предшествующего согласного в слоге-слиянии.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4508D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FBDA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C4C7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E986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93DBE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41D7105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64144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AEB12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 [й’], буква Й, й. Жить –Родине служить.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8CE0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3EC9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8D3E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5CD1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9971D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26E3185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BE85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E78E0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[х], [х’], буквы Х, х. Без труда хлеб не родится никогда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006A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C60B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6B50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BAD0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8C2B9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3FAFC14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A63A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DDC88" w14:textId="77777777" w:rsidR="009B27C9" w:rsidRPr="00285C0F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 текстов о животных.</w:t>
            </w:r>
          </w:p>
          <w:p w14:paraId="1A41FF63" w14:textId="77777777" w:rsidR="009B27C9" w:rsidRPr="00285C0F" w:rsidRDefault="0000000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знаний о буквах Х, 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F325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BE98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A044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21E4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FB280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4FEBA324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58BB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CDE2B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 Ю, ю, обозначающая два звука [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й’у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]. С.Я.</w:t>
            </w:r>
          </w:p>
          <w:p w14:paraId="5683DB6E" w14:textId="77777777" w:rsidR="009B27C9" w:rsidRPr="00285C0F" w:rsidRDefault="00000000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proofErr w:type="spellStart"/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Маршак«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Сказка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глупом мышонке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5F39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DA4A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03074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B93B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E107F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6AC2956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E6F1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8F5CF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186"/>
              <w:jc w:val="both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 Ю – показатель мягкости предшествующего согласного в слоге-слиянии.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AFD5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59EE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D51B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4BED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ACE8C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53F7889E" w14:textId="77777777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B0B6D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24177" w14:textId="77777777" w:rsidR="009B27C9" w:rsidRPr="00285C0F" w:rsidRDefault="00000000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Твердый согласный звук [ц], буквы Ц, ц. Делу время, потехе час.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66F82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0C30A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7375D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3D7BC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16.01.2023 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7FED1" w14:textId="77777777" w:rsidR="009B27C9" w:rsidRDefault="0000000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5478790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0F66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ABC6C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1296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 [ц], буквы Ц, ц. (закрепление)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B224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EA34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9EDE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9537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50408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50812F1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7DE6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B0B1B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Гласный звук [э], Буквы Э, э. Как человек научился летать.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5B27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B9CA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47E7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47AF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F1B25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5C467FF3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928C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D36F4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Мягкий согласный звук [щ’], буквы Щ, щ. Русская народная сказка «По щучьему велению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1E30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EE90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E334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1986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1C746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17A77DF9" w14:textId="77777777" w:rsidR="009B27C9" w:rsidRDefault="009B27C9">
      <w:pPr>
        <w:autoSpaceDE w:val="0"/>
        <w:autoSpaceDN w:val="0"/>
        <w:spacing w:after="0" w:line="14" w:lineRule="exact"/>
      </w:pPr>
    </w:p>
    <w:p w14:paraId="0F987421" w14:textId="77777777" w:rsidR="009B27C9" w:rsidRDefault="009B27C9">
      <w:pPr>
        <w:sectPr w:rsidR="009B27C9">
          <w:pgSz w:w="11900" w:h="16840"/>
          <w:pgMar w:top="284" w:right="650" w:bottom="82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6ABD214" w14:textId="77777777" w:rsidR="009B27C9" w:rsidRDefault="009B27C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9B27C9" w14:paraId="5DCBF26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73D0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D27BB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 [щ’], буквы Щ, щ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(закрепление). Правописание сочетаний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-ща, чу-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A2A3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3695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DCA4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6208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A6B87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09CC2483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E795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29D81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[ф], [ф’], буквы Ф, ф. "Играют волны, ветер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свищет…».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14B0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864B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BE4F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CC66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541DA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750AE93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160A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69156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,Буквы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Ь и Ъ. «В тесноте, да не в обиде».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2449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F39F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F870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C10A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6B858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31620DC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22711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19EA6" w14:textId="77777777" w:rsidR="009B27C9" w:rsidRPr="00285C0F" w:rsidRDefault="00000000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Русский алфавит. Отработка техники чтения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04097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AA51E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D3595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D6C1F" w14:textId="77777777" w:rsidR="009B27C9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9B6AE" w14:textId="77777777" w:rsidR="009B27C9" w:rsidRDefault="0000000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6A28D41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63EB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1B72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хорошо уметь читать!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BE22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8FD89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524A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CB23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E2972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1DAE4DB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DD38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95D21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Е.И.Чарушин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«Как мальчик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Женя научился говорить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букву“р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”»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6887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E100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9AB5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0124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A4BE5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1DCEE3E1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7F77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D5A7C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К.Д. Ушинский «Наше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Отечество» В. Куприн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«Первоучители словенские».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5211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415C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333C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8628A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20322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462F0AD3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8FA6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A2FF1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Первый букварь. А.С. Пушкин. Отрывок из «Сказки о мертвой царевне»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E2AC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CA80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6FF2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7DA6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19933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38494B3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F1D9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E0024" w14:textId="77777777" w:rsidR="009B27C9" w:rsidRPr="00285C0F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 Н. Толстой и К. Д.</w:t>
            </w:r>
          </w:p>
          <w:p w14:paraId="62B85552" w14:textId="77777777" w:rsidR="009B27C9" w:rsidRDefault="0000000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Ушинский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Рассказы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E086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41FB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0BAD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BC4E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CEDBE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42873F3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D6875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30E11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К.И. </w:t>
            </w:r>
            <w:proofErr w:type="spellStart"/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Чуковского«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Телефон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 «Путаница».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F669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F5C1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D934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682DC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06E61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0714F9D5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1728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48D4C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В.В. Бианки «Первая охота». М. М. Пришвин. «Предмайское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утро», «Глоток молока»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D830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8D5B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BF1C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805E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79D94" w14:textId="77777777" w:rsidR="009B27C9" w:rsidRDefault="00000000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9B27C9" w14:paraId="3671D59C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1034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846CF" w14:textId="77777777" w:rsidR="009B27C9" w:rsidRPr="00285C0F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Стихи С. Я. Маршака «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Угомон</w:t>
            </w:r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Дважды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два». А. Л. Барто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«Помощница», «Зайка», «Игра в слова»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168F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57A1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8B50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5485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65042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73ABE7D6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C8F2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C779B" w14:textId="77777777" w:rsidR="009B27C9" w:rsidRPr="00285C0F" w:rsidRDefault="000000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С.В. Михалков «Котята». Б.В. Заходер «Два и три». В.Д.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Берестов. «Пёсья песня»,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«Прощание с другом»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51DC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3EBB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629C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D01B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7CE8D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24E9FD2C" w14:textId="77777777" w:rsidR="009B27C9" w:rsidRDefault="009B27C9">
      <w:pPr>
        <w:autoSpaceDE w:val="0"/>
        <w:autoSpaceDN w:val="0"/>
        <w:spacing w:after="0" w:line="14" w:lineRule="exact"/>
      </w:pPr>
    </w:p>
    <w:p w14:paraId="3FA24159" w14:textId="77777777" w:rsidR="009B27C9" w:rsidRDefault="009B27C9">
      <w:pPr>
        <w:sectPr w:rsidR="009B27C9">
          <w:pgSz w:w="11900" w:h="16840"/>
          <w:pgMar w:top="284" w:right="650" w:bottom="106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EB1CE4B" w14:textId="77777777" w:rsidR="009B27C9" w:rsidRDefault="009B27C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9B27C9" w14:paraId="06B76411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400B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C54C8" w14:textId="77777777" w:rsidR="009B27C9" w:rsidRDefault="00000000">
            <w:pPr>
              <w:autoSpaceDE w:val="0"/>
              <w:autoSpaceDN w:val="0"/>
              <w:spacing w:before="98" w:after="0" w:line="281" w:lineRule="auto"/>
              <w:ind w:left="72"/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ЖИЛИ-БЫЛИ БУКВЫ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стихотворений В. Данько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«Загадочные буквы».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С. Черного«Живая азбука».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D508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6222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9225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713D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1B7DD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3C5D958E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69E4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36CF9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Токмаковой «Аля,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буква “А”»,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Ф.Кривина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Почему“</w:t>
            </w:r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А”поётся</w:t>
            </w:r>
            <w:proofErr w:type="spellEnd"/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а “Б” нет».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8827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212B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5614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2D13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109B1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15626CD3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F42A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CC0E2" w14:textId="77777777" w:rsidR="009B27C9" w:rsidRPr="00285C0F" w:rsidRDefault="00000000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и анализ стихотворений Г. Сапгира «Про медведя», М.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Бородицкой</w:t>
            </w:r>
            <w:proofErr w:type="spellEnd"/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«Разговор с пчелой», И.</w:t>
            </w:r>
          </w:p>
          <w:p w14:paraId="4BB06B34" w14:textId="77777777" w:rsidR="009B27C9" w:rsidRDefault="0000000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кричит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?»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D803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C54B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998D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92CB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5A407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0B5AFED0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58AA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61F9D" w14:textId="77777777" w:rsidR="009B27C9" w:rsidRPr="00285C0F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Гамазкова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Е.</w:t>
            </w:r>
          </w:p>
          <w:p w14:paraId="52877AD0" w14:textId="77777777" w:rsidR="009B27C9" w:rsidRPr="00285C0F" w:rsidRDefault="000000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Григорьева«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Живая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азбука». С.</w:t>
            </w:r>
          </w:p>
          <w:p w14:paraId="327F60EB" w14:textId="77777777" w:rsidR="009B27C9" w:rsidRPr="00285C0F" w:rsidRDefault="00000000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Маршака «Автобус номер двадцать шесть»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5EBA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EBFD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3325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FF2B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F945A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7797838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E3B4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57BE6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СКАЗКИ, ЗАГАДКИ,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НЕБЫЛИЦЫ Выразительное чтение и анализ сказки Е.</w:t>
            </w:r>
          </w:p>
          <w:p w14:paraId="424EDD41" w14:textId="77777777" w:rsidR="009B27C9" w:rsidRDefault="0000000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Чарушина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Теремок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AD10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16E7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7367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1B42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9CB43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39F265A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EE3F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C1422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по ролям русской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народной сказки «Рукавичка»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D25E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5038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5841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8968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4B4A2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230F165F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3418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52A1E" w14:textId="77777777" w:rsidR="009B27C9" w:rsidRPr="00285C0F" w:rsidRDefault="000000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произведениями устного народного творчества: загадками, песенками,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потешками, небылицами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D671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398F7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0A3F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FF4C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D73C4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22894005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A113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2D7CD" w14:textId="77777777" w:rsidR="009B27C9" w:rsidRDefault="00000000">
            <w:pPr>
              <w:autoSpaceDE w:val="0"/>
              <w:autoSpaceDN w:val="0"/>
              <w:spacing w:before="98" w:after="0" w:line="281" w:lineRule="auto"/>
              <w:ind w:left="72"/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произведениями устного народного творчества других стран.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Стишки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песенки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книги «Рифмы Матушки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Гусыни»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D9A2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EC8D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BCCA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7EA4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29E8B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5CFDCC7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9CDA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3E866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А. С. Пушкин «Ветер, ветер!..».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74B4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0F9B7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AFDD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8048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51B0F0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087368E6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AC76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18FA4" w14:textId="77777777" w:rsidR="009B27C9" w:rsidRPr="00285C0F" w:rsidRDefault="000000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К.Д. Ушинского «Гусь и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журавль», «Жалобы </w:t>
            </w:r>
            <w:r w:rsidRPr="00285C0F">
              <w:rPr>
                <w:lang w:val="ru-RU"/>
              </w:rPr>
              <w:br/>
            </w:r>
            <w:proofErr w:type="spellStart"/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зайки»Урок</w:t>
            </w:r>
            <w:proofErr w:type="spellEnd"/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-обобщение «Узнай сказку»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067C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96DD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8C92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A698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08537" w14:textId="77777777" w:rsidR="009B27C9" w:rsidRDefault="00000000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14:paraId="4E8BF1D5" w14:textId="77777777" w:rsidR="009B27C9" w:rsidRDefault="009B27C9">
      <w:pPr>
        <w:autoSpaceDE w:val="0"/>
        <w:autoSpaceDN w:val="0"/>
        <w:spacing w:after="0" w:line="14" w:lineRule="exact"/>
      </w:pPr>
    </w:p>
    <w:p w14:paraId="69C94DA5" w14:textId="77777777" w:rsidR="009B27C9" w:rsidRDefault="009B27C9">
      <w:pPr>
        <w:sectPr w:rsidR="009B27C9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AB4A7E7" w14:textId="77777777" w:rsidR="009B27C9" w:rsidRDefault="009B27C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9B27C9" w14:paraId="7FAEBD16" w14:textId="7777777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A378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07A53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АПРЕЛЬ! АПРЕЛЬ! ЗВЕНИТ </w:t>
            </w:r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КАПЕЛЬ..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Выразительное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 стихотворений А.</w:t>
            </w:r>
          </w:p>
          <w:p w14:paraId="0C71A4E9" w14:textId="77777777" w:rsidR="009B27C9" w:rsidRPr="00285C0F" w:rsidRDefault="00000000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Плещеева «Травка зеленеет», А.</w:t>
            </w:r>
          </w:p>
          <w:p w14:paraId="7ED0418D" w14:textId="77777777" w:rsidR="009B27C9" w:rsidRPr="00285C0F" w:rsidRDefault="00000000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Майкова «Весна», «Ласточка примчалась», Т. </w:t>
            </w:r>
            <w:proofErr w:type="spellStart"/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Белозерова«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Подснежник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FC64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6FFB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5BF7F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5010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4F66E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6967FCDF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9011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C5C6D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Выразительное чтение и анализ С. Маршака «Апрель». И.</w:t>
            </w:r>
          </w:p>
          <w:p w14:paraId="38027F90" w14:textId="77777777" w:rsidR="009B27C9" w:rsidRPr="00285C0F" w:rsidRDefault="00000000">
            <w:pPr>
              <w:autoSpaceDE w:val="0"/>
              <w:autoSpaceDN w:val="0"/>
              <w:spacing w:before="72" w:after="0" w:line="271" w:lineRule="auto"/>
              <w:ind w:left="72" w:right="43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Токмаковой «Ручей», «К нам весна шагает», Е. </w:t>
            </w:r>
            <w:proofErr w:type="spellStart"/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Трутневой«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Когда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это бывает?»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4997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0687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5395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64FD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2E280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7952CD57" w14:textId="77777777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CF5F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3ECD9" w14:textId="77777777" w:rsidR="009B27C9" w:rsidRPr="00285C0F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В ШУТКУ И ВСЕРЬЁЗ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юмористическими стихотворениями И. </w:t>
            </w:r>
            <w:proofErr w:type="spellStart"/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Токмаковой«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Мы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играли в хохотушки», И.</w:t>
            </w:r>
          </w:p>
          <w:p w14:paraId="30B239EB" w14:textId="77777777" w:rsidR="009B27C9" w:rsidRPr="00285C0F" w:rsidRDefault="00000000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Токмаковой «Мы играли в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хохотушки», Г. Кружкова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Ррры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!». Анализ произведения Я. Тайца «Волк»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4B43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2F65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0C58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61A1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2D218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29FEDC26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C6EB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0B39B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Анализ рассказа Н. </w:t>
            </w:r>
            <w:proofErr w:type="spellStart"/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Артюховой«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Саша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-дразнилка».</w:t>
            </w:r>
          </w:p>
          <w:p w14:paraId="470719A6" w14:textId="77777777" w:rsidR="009B27C9" w:rsidRPr="00285C0F" w:rsidRDefault="00000000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стихотворений К. </w:t>
            </w:r>
            <w:proofErr w:type="spellStart"/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Чуковского«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Федотка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», О.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Дриз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«Привет»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FD50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DA5E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22F5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FCF3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D2EF2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7EC410EB" w14:textId="7777777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0564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BA029" w14:textId="77777777" w:rsidR="009B27C9" w:rsidRPr="00285C0F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со стихотворениями О. Григорьева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«Стук</w:t>
            </w:r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И.Токмаковой</w:t>
            </w:r>
            <w:proofErr w:type="spellEnd"/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«Разговор Лютика и Жучка», И.</w:t>
            </w:r>
          </w:p>
          <w:p w14:paraId="430C3D14" w14:textId="77777777" w:rsidR="009B27C9" w:rsidRDefault="00000000">
            <w:pPr>
              <w:autoSpaceDE w:val="0"/>
              <w:autoSpaceDN w:val="0"/>
              <w:spacing w:before="72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Пивоваровой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Кулинаки-пулинаки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00F9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3003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1B976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BC2B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9321A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3882AEB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A02C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96C6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К. Чуковский «Телефон»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16D2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5966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71B4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F097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A6E9F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202CF6C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4898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DCA7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М. Пляцковский «Помощник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D858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7A85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0E7F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FE5F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52804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23153D5F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4C5A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06852" w14:textId="77777777" w:rsidR="009B27C9" w:rsidRPr="00285C0F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К. Ушинский. «Ворон и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сорока</w:t>
            </w:r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хорошо и что дурно?»,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«Худо тому, кто добра не делает никому».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EEFF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909A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468F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AC98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13FB0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5E33BC9E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037D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BBE4D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Урок-обобщение по теме «И в шутку и всерьёз»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05F7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B7F9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A586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F0EE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B5FB7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01D7E659" w14:textId="77777777" w:rsidR="009B27C9" w:rsidRDefault="009B27C9">
      <w:pPr>
        <w:autoSpaceDE w:val="0"/>
        <w:autoSpaceDN w:val="0"/>
        <w:spacing w:after="0" w:line="14" w:lineRule="exact"/>
      </w:pPr>
    </w:p>
    <w:p w14:paraId="52AC9BDA" w14:textId="77777777" w:rsidR="009B27C9" w:rsidRDefault="009B27C9">
      <w:pPr>
        <w:sectPr w:rsidR="009B27C9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2E3EAE4" w14:textId="77777777" w:rsidR="009B27C9" w:rsidRDefault="009B27C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9B27C9" w14:paraId="5FDB5142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6FE8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E4DE3" w14:textId="77777777" w:rsidR="009B27C9" w:rsidRPr="00285C0F" w:rsidRDefault="000000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 И МОИ ДРУЗЬЯ Анализ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рассказа Ю. Ермолаева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«Лучший друг». Выразительное чтение стихотворений Е.</w:t>
            </w:r>
          </w:p>
          <w:p w14:paraId="7E0EF20D" w14:textId="77777777" w:rsidR="009B27C9" w:rsidRPr="00285C0F" w:rsidRDefault="000000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Благининой «Подарок», В.</w:t>
            </w:r>
          </w:p>
          <w:p w14:paraId="1E68CED7" w14:textId="77777777" w:rsidR="009B27C9" w:rsidRDefault="0000000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?»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3DA2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5186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5380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22E05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C3D60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27460A67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9327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19867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стихотворений С. </w:t>
            </w:r>
            <w:proofErr w:type="spellStart"/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Михалкова«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Бараны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 Р. Сефа «Совет», В.</w:t>
            </w:r>
          </w:p>
          <w:p w14:paraId="0260A8D3" w14:textId="77777777" w:rsidR="009B27C9" w:rsidRDefault="00000000">
            <w:pPr>
              <w:autoSpaceDE w:val="0"/>
              <w:autoSpaceDN w:val="0"/>
              <w:spacing w:before="72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Берестова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магазине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игрушек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394E7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309D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D3DD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A5EE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77E983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6D5C613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9D3A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99D63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Пивоваровой «Вежливый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ослик», Я. Аким «Моя родня»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7B22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9B40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BEC6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9C57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89AED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46709099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B7DF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D0D21" w14:textId="77777777" w:rsidR="009B27C9" w:rsidRPr="00285C0F" w:rsidRDefault="00000000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стихотворений С. </w:t>
            </w:r>
            <w:proofErr w:type="spellStart"/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Маршака«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Хороший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день», Ю. </w:t>
            </w: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Энтина«Про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дружбу»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D8A0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3E1C3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8E5C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411E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ED7FB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613B0492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8244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5C5AA" w14:textId="77777777" w:rsidR="009B27C9" w:rsidRPr="00285C0F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Анализ рассказа М.</w:t>
            </w:r>
          </w:p>
          <w:p w14:paraId="0CBCD1DE" w14:textId="77777777" w:rsidR="009B27C9" w:rsidRPr="00285C0F" w:rsidRDefault="00000000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«Сердитый дог Буль». Д. Тихомирова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«Мальчики и лягушки»,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«Находка»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BF39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C955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9E7E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22C5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C9C09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4A7D87F3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B462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03732" w14:textId="77777777" w:rsidR="009B27C9" w:rsidRPr="00285C0F" w:rsidRDefault="0000000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/чт. Рассказы Николая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Носова. Урок-обобщение по теме «Я и мои друзья»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21C8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D5D0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7BF2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CDF36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BDC42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22FE2C40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D5430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A3865" w14:textId="77777777" w:rsidR="009B27C9" w:rsidRDefault="00000000">
            <w:pPr>
              <w:autoSpaceDE w:val="0"/>
              <w:autoSpaceDN w:val="0"/>
              <w:spacing w:before="98" w:after="0" w:line="281" w:lineRule="auto"/>
              <w:ind w:left="72"/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МЕНЬШИХ Подготовка к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чтению наизусть стихотворения С. Михалкова «Трезор».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Р. Сефа«Кто любит собак»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2390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2C68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785C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427D8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79494F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7B82E67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45C59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769EF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 к пересказу рассказа В. Осеевой «Плохо».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И.</w:t>
            </w:r>
          </w:p>
          <w:p w14:paraId="3DF7BC5F" w14:textId="77777777" w:rsidR="009B27C9" w:rsidRDefault="0000000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Токмакова «Купите собаку»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24FB1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8289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938C2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374D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7555F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352D8194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1467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92336" w14:textId="77777777" w:rsidR="009B27C9" w:rsidRPr="00285C0F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proofErr w:type="spell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/чт. Ребятам о зверятах.</w:t>
            </w:r>
          </w:p>
          <w:p w14:paraId="4218C29B" w14:textId="77777777" w:rsidR="009B27C9" w:rsidRDefault="00000000">
            <w:pPr>
              <w:autoSpaceDE w:val="0"/>
              <w:autoSpaceDN w:val="0"/>
              <w:spacing w:before="70" w:after="0"/>
              <w:ind w:left="72"/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М. </w:t>
            </w:r>
            <w:proofErr w:type="spellStart"/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Пляцковского«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Цап-Царапыч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 Г. Сапгира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«Кошка».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Кошки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E950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88D94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C44A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284FF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50BAC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B27C9" w14:paraId="753F9FAA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0D82B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01B573" w14:textId="77777777" w:rsidR="009B27C9" w:rsidRPr="00285C0F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со стихотворением В. Берестова «Лягушата».</w:t>
            </w:r>
          </w:p>
          <w:p w14:paraId="1C9ACFBA" w14:textId="77777777" w:rsidR="009B27C9" w:rsidRDefault="0000000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Лягушки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1FC8F7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DA6F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C0A1A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C919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3B0BC6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24DD3CF6" w14:textId="77777777" w:rsidR="009B27C9" w:rsidRDefault="009B27C9">
      <w:pPr>
        <w:autoSpaceDE w:val="0"/>
        <w:autoSpaceDN w:val="0"/>
        <w:spacing w:after="0" w:line="14" w:lineRule="exact"/>
      </w:pPr>
    </w:p>
    <w:p w14:paraId="56787B1D" w14:textId="77777777" w:rsidR="009B27C9" w:rsidRDefault="009B27C9">
      <w:pPr>
        <w:sectPr w:rsidR="009B27C9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717E7E4" w14:textId="77777777" w:rsidR="009B27C9" w:rsidRDefault="009B27C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9B27C9" w14:paraId="2F9CE485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8064C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65DBC" w14:textId="77777777" w:rsidR="009B27C9" w:rsidRPr="00285C0F" w:rsidRDefault="000000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</w:t>
            </w:r>
            <w:r w:rsidRPr="00285C0F">
              <w:rPr>
                <w:lang w:val="ru-RU"/>
              </w:rPr>
              <w:br/>
            </w: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стихотворений В. Лунина, С. Михалкова, рассказа Д. </w:t>
            </w:r>
            <w:proofErr w:type="spellStart"/>
            <w:proofErr w:type="gramStart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Хармса«</w:t>
            </w:r>
            <w:proofErr w:type="gram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Храбрый</w:t>
            </w:r>
            <w:proofErr w:type="spellEnd"/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еж»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6E41D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A1F2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AD7BE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35810" w14:textId="77777777" w:rsidR="009B27C9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62597" w14:textId="77777777" w:rsidR="009B27C9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tbl>
      <w:tblPr>
        <w:tblpPr w:leftFromText="180" w:rightFromText="180" w:vertAnchor="text" w:horzAnchor="margin" w:tblpY="427"/>
        <w:tblW w:w="0" w:type="auto"/>
        <w:tblLayout w:type="fixed"/>
        <w:tblLook w:val="04A0" w:firstRow="1" w:lastRow="0" w:firstColumn="1" w:lastColumn="0" w:noHBand="0" w:noVBand="1"/>
      </w:tblPr>
      <w:tblGrid>
        <w:gridCol w:w="4106"/>
        <w:gridCol w:w="732"/>
        <w:gridCol w:w="1620"/>
        <w:gridCol w:w="4094"/>
      </w:tblGrid>
      <w:tr w:rsidR="00285C0F" w14:paraId="52A23D09" w14:textId="77777777" w:rsidTr="00285C0F">
        <w:trPr>
          <w:trHeight w:hRule="exact" w:val="808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C8796" w14:textId="77777777" w:rsidR="00285C0F" w:rsidRPr="00285C0F" w:rsidRDefault="00285C0F" w:rsidP="00285C0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85C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A640E" w14:textId="77777777" w:rsidR="00285C0F" w:rsidRDefault="00285C0F" w:rsidP="00285C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D2967" w14:textId="77777777" w:rsidR="00285C0F" w:rsidRDefault="00285C0F" w:rsidP="00285C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A36B9" w14:textId="77777777" w:rsidR="00285C0F" w:rsidRDefault="00285C0F" w:rsidP="00285C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14:paraId="1C22CA8A" w14:textId="77777777" w:rsidR="009B27C9" w:rsidRDefault="009B27C9">
      <w:pPr>
        <w:autoSpaceDE w:val="0"/>
        <w:autoSpaceDN w:val="0"/>
        <w:spacing w:after="0" w:line="14" w:lineRule="exact"/>
      </w:pPr>
    </w:p>
    <w:p w14:paraId="7DC0E2C6" w14:textId="77777777" w:rsidR="009B27C9" w:rsidRDefault="009B27C9">
      <w:pPr>
        <w:sectPr w:rsidR="009B27C9">
          <w:pgSz w:w="11900" w:h="16840"/>
          <w:pgMar w:top="284" w:right="650" w:bottom="49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BC8D38B" w14:textId="77777777" w:rsidR="009B27C9" w:rsidRDefault="009B27C9">
      <w:pPr>
        <w:autoSpaceDE w:val="0"/>
        <w:autoSpaceDN w:val="0"/>
        <w:spacing w:after="66" w:line="220" w:lineRule="exact"/>
      </w:pPr>
    </w:p>
    <w:p w14:paraId="5EAA2DC5" w14:textId="77777777" w:rsidR="009B27C9" w:rsidRDefault="009B27C9">
      <w:pPr>
        <w:autoSpaceDE w:val="0"/>
        <w:autoSpaceDN w:val="0"/>
        <w:spacing w:after="0" w:line="14" w:lineRule="exact"/>
      </w:pPr>
    </w:p>
    <w:p w14:paraId="41AABB2E" w14:textId="77777777" w:rsidR="009B27C9" w:rsidRDefault="009B27C9">
      <w:pPr>
        <w:sectPr w:rsidR="009B27C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DDBB1AC" w14:textId="77777777" w:rsidR="009B27C9" w:rsidRDefault="009B27C9">
      <w:pPr>
        <w:autoSpaceDE w:val="0"/>
        <w:autoSpaceDN w:val="0"/>
        <w:spacing w:after="78" w:line="220" w:lineRule="exact"/>
      </w:pPr>
    </w:p>
    <w:p w14:paraId="003BE4C9" w14:textId="77777777" w:rsidR="009B27C9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14C4A992" w14:textId="77777777" w:rsidR="009B27C9" w:rsidRDefault="0000000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57AA0282" w14:textId="77777777" w:rsidR="009B27C9" w:rsidRPr="00285C0F" w:rsidRDefault="00000000">
      <w:pPr>
        <w:autoSpaceDE w:val="0"/>
        <w:autoSpaceDN w:val="0"/>
        <w:spacing w:before="166" w:after="0" w:line="271" w:lineRule="auto"/>
        <w:ind w:right="864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Климанова Л.Ф., Горецкий В.Г., Голованова М.В. и другие, Литературное чтение (в 2 частях). Учебник. 1класс. Акционерное общество «Издательство «Просвещение»;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302F0D7A" w14:textId="77777777" w:rsidR="009B27C9" w:rsidRPr="00285C0F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1824BB9E" w14:textId="77777777" w:rsidR="009B27C9" w:rsidRPr="00285C0F" w:rsidRDefault="00000000">
      <w:pPr>
        <w:autoSpaceDE w:val="0"/>
        <w:autoSpaceDN w:val="0"/>
        <w:spacing w:before="166" w:after="0" w:line="262" w:lineRule="auto"/>
        <w:ind w:right="864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Комплекты для обучения грамоте (наборное полотно, набор букв, образцы письменных букв). Касса букв и сочетаний (по возможности).</w:t>
      </w:r>
    </w:p>
    <w:p w14:paraId="543E5C03" w14:textId="77777777" w:rsidR="009B27C9" w:rsidRPr="00285C0F" w:rsidRDefault="00000000">
      <w:pPr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Игнатьева Т.В., Тарасова Л.Е. Обучение грамоте. 1 класс. Комплект демонстрационных таблиц с методическими рекомендациями.</w:t>
      </w:r>
    </w:p>
    <w:p w14:paraId="775CC118" w14:textId="77777777" w:rsidR="009B27C9" w:rsidRPr="00285C0F" w:rsidRDefault="00000000">
      <w:pPr>
        <w:autoSpaceDE w:val="0"/>
        <w:autoSpaceDN w:val="0"/>
        <w:spacing w:before="70" w:after="0" w:line="262" w:lineRule="auto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Таблицы к основным разделам грамматического материала, содержащегося в программе по русскому языку.</w:t>
      </w:r>
    </w:p>
    <w:p w14:paraId="3C68A609" w14:textId="77777777" w:rsidR="009B27C9" w:rsidRPr="00285C0F" w:rsidRDefault="00000000">
      <w:pPr>
        <w:autoSpaceDE w:val="0"/>
        <w:autoSpaceDN w:val="0"/>
        <w:spacing w:before="70" w:after="0" w:line="262" w:lineRule="auto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Наборы сюжетных (предметных) картинок в соответствии с тематикой, определенной в программе по русскому языку.</w:t>
      </w:r>
    </w:p>
    <w:p w14:paraId="15B68BE7" w14:textId="77777777" w:rsidR="009B27C9" w:rsidRPr="00285C0F" w:rsidRDefault="00000000">
      <w:pPr>
        <w:autoSpaceDE w:val="0"/>
        <w:autoSpaceDN w:val="0"/>
        <w:spacing w:before="70" w:after="0" w:line="230" w:lineRule="auto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Словари по русскому языку: толковый, фразеологизмов, морфемный и словообразовательный.</w:t>
      </w:r>
    </w:p>
    <w:p w14:paraId="1721CE39" w14:textId="77777777" w:rsidR="009B27C9" w:rsidRPr="00285C0F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06F1281E" w14:textId="77777777" w:rsidR="009B27C9" w:rsidRPr="00285C0F" w:rsidRDefault="00000000">
      <w:pPr>
        <w:autoSpaceDE w:val="0"/>
        <w:autoSpaceDN w:val="0"/>
        <w:spacing w:before="166" w:after="0" w:line="262" w:lineRule="auto"/>
        <w:ind w:right="2304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Игнатьева Т.В. Обучение грамоте. Интерактивные демонстрационные таблицы. </w:t>
      </w:r>
      <w:proofErr w:type="spellStart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Канакина</w:t>
      </w:r>
      <w:proofErr w:type="spellEnd"/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 xml:space="preserve"> В.П. и др. Русский язык 1 класс. Электронное приложение.</w:t>
      </w:r>
    </w:p>
    <w:p w14:paraId="6C9CBE58" w14:textId="77777777" w:rsidR="009B27C9" w:rsidRPr="00285C0F" w:rsidRDefault="00000000">
      <w:pPr>
        <w:autoSpaceDE w:val="0"/>
        <w:autoSpaceDN w:val="0"/>
        <w:spacing w:before="70" w:after="0" w:line="230" w:lineRule="auto"/>
        <w:rPr>
          <w:lang w:val="ru-RU"/>
        </w:rPr>
      </w:pP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Аудиозаписи в соответствии с программой обучения</w:t>
      </w:r>
    </w:p>
    <w:p w14:paraId="543F1FB1" w14:textId="77777777" w:rsidR="009B27C9" w:rsidRPr="00285C0F" w:rsidRDefault="009B27C9">
      <w:pPr>
        <w:rPr>
          <w:lang w:val="ru-RU"/>
        </w:rPr>
        <w:sectPr w:rsidR="009B27C9" w:rsidRPr="00285C0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4AFAE88" w14:textId="77777777" w:rsidR="009B27C9" w:rsidRPr="00285C0F" w:rsidRDefault="009B27C9">
      <w:pPr>
        <w:autoSpaceDE w:val="0"/>
        <w:autoSpaceDN w:val="0"/>
        <w:spacing w:after="78" w:line="220" w:lineRule="exact"/>
        <w:rPr>
          <w:lang w:val="ru-RU"/>
        </w:rPr>
      </w:pPr>
    </w:p>
    <w:p w14:paraId="32C75A18" w14:textId="77777777" w:rsidR="009B27C9" w:rsidRPr="00285C0F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24D81786" w14:textId="77777777" w:rsidR="009B27C9" w:rsidRPr="00285C0F" w:rsidRDefault="00000000">
      <w:pPr>
        <w:autoSpaceDE w:val="0"/>
        <w:autoSpaceDN w:val="0"/>
        <w:spacing w:before="346" w:after="0" w:line="302" w:lineRule="auto"/>
        <w:ind w:right="6912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Справочные таблицы, презентации</w:t>
      </w:r>
    </w:p>
    <w:p w14:paraId="110B2A20" w14:textId="77777777" w:rsidR="009B27C9" w:rsidRPr="00285C0F" w:rsidRDefault="00000000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285C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285C0F">
        <w:rPr>
          <w:lang w:val="ru-RU"/>
        </w:rPr>
        <w:br/>
      </w:r>
      <w:r w:rsidRPr="00285C0F">
        <w:rPr>
          <w:rFonts w:ascii="Times New Roman" w:eastAsia="Times New Roman" w:hAnsi="Times New Roman"/>
          <w:color w:val="000000"/>
          <w:sz w:val="24"/>
          <w:lang w:val="ru-RU"/>
        </w:rPr>
        <w:t>Проектор, ноутбук</w:t>
      </w:r>
    </w:p>
    <w:p w14:paraId="745BDB2C" w14:textId="77777777" w:rsidR="009B27C9" w:rsidRPr="00285C0F" w:rsidRDefault="009B27C9">
      <w:pPr>
        <w:rPr>
          <w:lang w:val="ru-RU"/>
        </w:rPr>
        <w:sectPr w:rsidR="009B27C9" w:rsidRPr="00285C0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2F4271E" w14:textId="77777777" w:rsidR="009F12CF" w:rsidRPr="00285C0F" w:rsidRDefault="009F12CF">
      <w:pPr>
        <w:rPr>
          <w:lang w:val="ru-RU"/>
        </w:rPr>
      </w:pPr>
    </w:p>
    <w:sectPr w:rsidR="009F12CF" w:rsidRPr="00285C0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08234685">
    <w:abstractNumId w:val="8"/>
  </w:num>
  <w:num w:numId="2" w16cid:durableId="1225292557">
    <w:abstractNumId w:val="6"/>
  </w:num>
  <w:num w:numId="3" w16cid:durableId="21789834">
    <w:abstractNumId w:val="5"/>
  </w:num>
  <w:num w:numId="4" w16cid:durableId="1034888261">
    <w:abstractNumId w:val="4"/>
  </w:num>
  <w:num w:numId="5" w16cid:durableId="181403892">
    <w:abstractNumId w:val="7"/>
  </w:num>
  <w:num w:numId="6" w16cid:durableId="1501967572">
    <w:abstractNumId w:val="3"/>
  </w:num>
  <w:num w:numId="7" w16cid:durableId="592710296">
    <w:abstractNumId w:val="2"/>
  </w:num>
  <w:num w:numId="8" w16cid:durableId="670720197">
    <w:abstractNumId w:val="1"/>
  </w:num>
  <w:num w:numId="9" w16cid:durableId="1780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85C0F"/>
    <w:rsid w:val="0029639D"/>
    <w:rsid w:val="00326F90"/>
    <w:rsid w:val="009B27C9"/>
    <w:rsid w:val="009F12CF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05176B"/>
  <w14:defaultImageDpi w14:val="300"/>
  <w15:docId w15:val="{CF6902AD-5AFA-41E7-B61B-2D884831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annotation reference"/>
    <w:basedOn w:val="a2"/>
    <w:uiPriority w:val="99"/>
    <w:semiHidden/>
    <w:unhideWhenUsed/>
    <w:rsid w:val="00285C0F"/>
    <w:rPr>
      <w:sz w:val="16"/>
      <w:szCs w:val="16"/>
    </w:rPr>
  </w:style>
  <w:style w:type="paragraph" w:styleId="aff9">
    <w:name w:val="annotation text"/>
    <w:basedOn w:val="a1"/>
    <w:link w:val="affa"/>
    <w:uiPriority w:val="99"/>
    <w:semiHidden/>
    <w:unhideWhenUsed/>
    <w:rsid w:val="00285C0F"/>
    <w:pPr>
      <w:spacing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2"/>
    <w:link w:val="aff9"/>
    <w:uiPriority w:val="99"/>
    <w:semiHidden/>
    <w:rsid w:val="00285C0F"/>
    <w:rPr>
      <w:sz w:val="20"/>
      <w:szCs w:val="20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285C0F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285C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6552</Words>
  <Characters>37347</Characters>
  <Application>Microsoft Office Word</Application>
  <DocSecurity>0</DocSecurity>
  <Lines>311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43812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2022-08-24T07:36:00Z</dcterms:created>
  <dcterms:modified xsi:type="dcterms:W3CDTF">2022-08-24T07:36:00Z</dcterms:modified>
  <cp:category/>
</cp:coreProperties>
</file>